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6B35D" w14:textId="4AD67A97" w:rsidR="00C22C87" w:rsidRDefault="002547AC" w:rsidP="002547AC">
      <w:pPr>
        <w:rPr>
          <w:szCs w:val="18"/>
        </w:rPr>
      </w:pPr>
      <w:r w:rsidRPr="00DB38F9">
        <w:rPr>
          <w:szCs w:val="18"/>
        </w:rPr>
        <w:t>Het “Format melding buiten werking pijpleiding</w:t>
      </w:r>
      <w:r w:rsidR="00C216A2">
        <w:rPr>
          <w:szCs w:val="18"/>
        </w:rPr>
        <w:t>/kabel</w:t>
      </w:r>
      <w:r w:rsidRPr="00DB38F9">
        <w:rPr>
          <w:szCs w:val="18"/>
        </w:rPr>
        <w:t xml:space="preserve">” adresseert een aantal specifieke onderwerpen </w:t>
      </w:r>
      <w:r w:rsidR="000D1099">
        <w:rPr>
          <w:szCs w:val="18"/>
        </w:rPr>
        <w:t>die</w:t>
      </w:r>
      <w:r w:rsidRPr="00DB38F9">
        <w:rPr>
          <w:szCs w:val="18"/>
        </w:rPr>
        <w:t xml:space="preserve"> van belang </w:t>
      </w:r>
      <w:r w:rsidR="000D1099">
        <w:rPr>
          <w:szCs w:val="18"/>
        </w:rPr>
        <w:t>zijn</w:t>
      </w:r>
      <w:r w:rsidRPr="00DB38F9">
        <w:rPr>
          <w:szCs w:val="18"/>
        </w:rPr>
        <w:t xml:space="preserve"> om de melding</w:t>
      </w:r>
      <w:r w:rsidR="003D5A60">
        <w:rPr>
          <w:szCs w:val="18"/>
        </w:rPr>
        <w:t xml:space="preserve"> ingevolge artikel 45 van de Mijnbouwwet</w:t>
      </w:r>
      <w:r w:rsidRPr="00DB38F9">
        <w:rPr>
          <w:szCs w:val="18"/>
        </w:rPr>
        <w:t xml:space="preserve"> deugdelijk te onderbouwen en te concluderen of (delen van) een kabel of pijpleiding dienen te worden </w:t>
      </w:r>
      <w:r w:rsidR="001503B6">
        <w:rPr>
          <w:szCs w:val="18"/>
        </w:rPr>
        <w:t>verwijderd</w:t>
      </w:r>
      <w:r w:rsidR="001503B6" w:rsidRPr="00DB38F9">
        <w:rPr>
          <w:szCs w:val="18"/>
        </w:rPr>
        <w:t xml:space="preserve"> </w:t>
      </w:r>
      <w:r w:rsidRPr="00DB38F9">
        <w:rPr>
          <w:szCs w:val="18"/>
        </w:rPr>
        <w:t xml:space="preserve">of kunnen blijven liggen. </w:t>
      </w:r>
      <w:r w:rsidR="00C22C87">
        <w:rPr>
          <w:szCs w:val="18"/>
        </w:rPr>
        <w:t xml:space="preserve">Bij dit format dient allereerst gekozen </w:t>
      </w:r>
      <w:r w:rsidR="00A36CF6">
        <w:rPr>
          <w:szCs w:val="18"/>
        </w:rPr>
        <w:t xml:space="preserve">te </w:t>
      </w:r>
      <w:r w:rsidR="00C22C87">
        <w:rPr>
          <w:szCs w:val="18"/>
        </w:rPr>
        <w:t xml:space="preserve">worden of men van plan is de pijpleiding of kabel </w:t>
      </w:r>
      <w:r w:rsidR="00A36CF6">
        <w:rPr>
          <w:szCs w:val="18"/>
        </w:rPr>
        <w:t>te</w:t>
      </w:r>
      <w:r w:rsidR="00C22C87">
        <w:rPr>
          <w:szCs w:val="18"/>
        </w:rPr>
        <w:t xml:space="preserve"> verwijderen of </w:t>
      </w:r>
      <w:r w:rsidR="00A36CF6">
        <w:rPr>
          <w:szCs w:val="18"/>
        </w:rPr>
        <w:t xml:space="preserve">dat </w:t>
      </w:r>
      <w:r w:rsidR="00C22C87">
        <w:rPr>
          <w:szCs w:val="18"/>
        </w:rPr>
        <w:t>men deze wil laten liggen. Hierna wordt de betreffende informatie gevraagd.</w:t>
      </w:r>
    </w:p>
    <w:p w14:paraId="43C0D59A" w14:textId="77777777" w:rsidR="00C22C87" w:rsidRDefault="00C22C87" w:rsidP="002547AC">
      <w:pPr>
        <w:rPr>
          <w:szCs w:val="18"/>
        </w:rPr>
      </w:pPr>
    </w:p>
    <w:p w14:paraId="499C1DCB" w14:textId="6762A023" w:rsidR="002547AC" w:rsidRPr="00DB38F9" w:rsidRDefault="002547AC" w:rsidP="002547AC">
      <w:pPr>
        <w:rPr>
          <w:szCs w:val="18"/>
        </w:rPr>
      </w:pPr>
      <w:r w:rsidRPr="00DB38F9">
        <w:rPr>
          <w:szCs w:val="18"/>
        </w:rPr>
        <w:t xml:space="preserve">Zo </w:t>
      </w:r>
      <w:r w:rsidR="00440A1C">
        <w:rPr>
          <w:szCs w:val="18"/>
        </w:rPr>
        <w:t xml:space="preserve">moet worden </w:t>
      </w:r>
      <w:r w:rsidRPr="00DB38F9">
        <w:rPr>
          <w:szCs w:val="18"/>
        </w:rPr>
        <w:t xml:space="preserve">uitgelegd welke kabel of leiding de afmelding betreft, of voor de kabel of leiding specifieke regels en/of voorwaarden gelden, welke kenmerken de kabel of pijpleiding heeft alsmede welke ontmantelingsopties voorhanden zijn. Vervolgens wordt in de melding nader ingegaan op de precieze locatie van de kabel of leiding en de gevolgen van de ontmanteling. Ook zal in de afmelding worden nagegaan </w:t>
      </w:r>
      <w:r w:rsidRPr="00A83526">
        <w:rPr>
          <w:szCs w:val="18"/>
        </w:rPr>
        <w:t xml:space="preserve">of </w:t>
      </w:r>
      <w:r w:rsidRPr="004763EB">
        <w:rPr>
          <w:szCs w:val="18"/>
        </w:rPr>
        <w:t xml:space="preserve">ofwel </w:t>
      </w:r>
      <w:r w:rsidRPr="00AA6082">
        <w:rPr>
          <w:szCs w:val="18"/>
        </w:rPr>
        <w:t>het standaard afwegingskader</w:t>
      </w:r>
      <w:r w:rsidRPr="004763EB">
        <w:rPr>
          <w:szCs w:val="18"/>
        </w:rPr>
        <w:t xml:space="preserve"> kan worden gehanteerd, of dat aanpassingen nodig zijn vanwege een bijzondere situatie.</w:t>
      </w:r>
      <w:r w:rsidRPr="00DB38F9">
        <w:rPr>
          <w:szCs w:val="18"/>
        </w:rPr>
        <w:t xml:space="preserve"> Tot slot worden per thema de ontmantelingsopties beoordeeld en volgt de beoordeling.</w:t>
      </w:r>
      <w:r w:rsidR="004763EB">
        <w:rPr>
          <w:szCs w:val="18"/>
        </w:rPr>
        <w:t xml:space="preserve"> </w:t>
      </w:r>
      <w:r w:rsidR="003D5A60">
        <w:rPr>
          <w:szCs w:val="18"/>
        </w:rPr>
        <w:t>Deze beoordeling volgt de criteria volgens artikel 103 van het Mijnbouwbesluit.</w:t>
      </w:r>
      <w:r w:rsidRPr="00DB38F9">
        <w:rPr>
          <w:szCs w:val="18"/>
        </w:rPr>
        <w:t xml:space="preserve"> Dit format betreft alleen offshore pijpleidingen </w:t>
      </w:r>
      <w:r w:rsidR="001503B6">
        <w:rPr>
          <w:szCs w:val="18"/>
        </w:rPr>
        <w:t xml:space="preserve">en kabels als bedoeld in artikel 92 van het Mijnbouwbesluit </w:t>
      </w:r>
      <w:r w:rsidRPr="00DB38F9">
        <w:rPr>
          <w:szCs w:val="18"/>
        </w:rPr>
        <w:t>in het Nederlands deel van de Noordzee.</w:t>
      </w:r>
    </w:p>
    <w:p w14:paraId="052FC7D8" w14:textId="77777777" w:rsidR="002547AC" w:rsidRPr="00DB38F9" w:rsidRDefault="002547AC" w:rsidP="002547AC">
      <w:pPr>
        <w:rPr>
          <w:szCs w:val="18"/>
        </w:rPr>
      </w:pPr>
    </w:p>
    <w:p w14:paraId="15126DCE" w14:textId="77777777" w:rsidR="002547AC" w:rsidRPr="00DB38F9" w:rsidRDefault="002547AC" w:rsidP="002547AC">
      <w:pPr>
        <w:rPr>
          <w:szCs w:val="18"/>
        </w:rPr>
      </w:pPr>
      <w:r w:rsidRPr="00DB38F9">
        <w:rPr>
          <w:szCs w:val="18"/>
        </w:rPr>
        <w:t xml:space="preserve">NB: </w:t>
      </w:r>
    </w:p>
    <w:p w14:paraId="7F0B447C" w14:textId="27577803" w:rsidR="002547AC" w:rsidRPr="00DB38F9" w:rsidRDefault="002547AC" w:rsidP="002547AC">
      <w:pPr>
        <w:rPr>
          <w:szCs w:val="18"/>
        </w:rPr>
      </w:pPr>
      <w:r w:rsidRPr="00DB38F9">
        <w:rPr>
          <w:szCs w:val="18"/>
        </w:rPr>
        <w:t>Steeds wanneer in dit format wordt verwezen naar “</w:t>
      </w:r>
      <w:r w:rsidRPr="00DB38F9">
        <w:rPr>
          <w:i/>
          <w:iCs/>
          <w:szCs w:val="18"/>
        </w:rPr>
        <w:t>de specifieke offshore pijpleiding</w:t>
      </w:r>
      <w:r w:rsidRPr="00DB38F9">
        <w:rPr>
          <w:szCs w:val="18"/>
        </w:rPr>
        <w:t>”, kunnen de vragen tevens zien op de afmelding van “</w:t>
      </w:r>
      <w:r w:rsidRPr="00DB38F9">
        <w:rPr>
          <w:i/>
          <w:iCs/>
          <w:szCs w:val="18"/>
          <w:u w:val="single"/>
        </w:rPr>
        <w:t>delen</w:t>
      </w:r>
      <w:r w:rsidRPr="00DB38F9">
        <w:rPr>
          <w:i/>
          <w:iCs/>
          <w:szCs w:val="18"/>
        </w:rPr>
        <w:t xml:space="preserve"> van de specifieke offshore pijpleiding</w:t>
      </w:r>
      <w:r w:rsidR="003D5A60">
        <w:rPr>
          <w:i/>
          <w:iCs/>
          <w:szCs w:val="18"/>
        </w:rPr>
        <w:t xml:space="preserve"> of kabel</w:t>
      </w:r>
      <w:r w:rsidRPr="00DB38F9">
        <w:rPr>
          <w:szCs w:val="18"/>
        </w:rPr>
        <w:t>”. Per deel van een offshore pijpleiding worden alsdan onderstaande vragen ingevuld.</w:t>
      </w:r>
    </w:p>
    <w:p w14:paraId="175C5919" w14:textId="52710A6A" w:rsidR="002547AC" w:rsidRPr="00DB38F9" w:rsidRDefault="002547AC" w:rsidP="002547AC">
      <w:pPr>
        <w:rPr>
          <w:szCs w:val="18"/>
        </w:rPr>
      </w:pPr>
    </w:p>
    <w:p w14:paraId="7308C0AD" w14:textId="77777777" w:rsidR="00BC47A1" w:rsidRDefault="00BC47A1">
      <w:pPr>
        <w:spacing w:line="240" w:lineRule="auto"/>
        <w:rPr>
          <w:b/>
          <w:bCs/>
          <w:sz w:val="20"/>
          <w:szCs w:val="20"/>
        </w:rPr>
      </w:pPr>
      <w:r>
        <w:rPr>
          <w:b/>
          <w:bCs/>
          <w:sz w:val="20"/>
          <w:szCs w:val="20"/>
        </w:rPr>
        <w:br w:type="page"/>
      </w:r>
    </w:p>
    <w:p w14:paraId="11EDFF16" w14:textId="0A26B405" w:rsidR="002547AC" w:rsidRPr="00DB38F9" w:rsidRDefault="002547AC" w:rsidP="002547AC">
      <w:pPr>
        <w:rPr>
          <w:b/>
          <w:bCs/>
          <w:sz w:val="20"/>
          <w:szCs w:val="20"/>
        </w:rPr>
      </w:pPr>
      <w:r w:rsidRPr="00DB38F9">
        <w:rPr>
          <w:b/>
          <w:bCs/>
          <w:sz w:val="20"/>
          <w:szCs w:val="20"/>
        </w:rPr>
        <w:lastRenderedPageBreak/>
        <w:t>Melding buiten werking pijpleiding</w:t>
      </w:r>
      <w:r w:rsidR="00C216A2">
        <w:rPr>
          <w:b/>
          <w:bCs/>
          <w:sz w:val="20"/>
          <w:szCs w:val="20"/>
        </w:rPr>
        <w:t>/kabel</w:t>
      </w:r>
    </w:p>
    <w:p w14:paraId="69347FF9" w14:textId="77777777" w:rsidR="002547AC" w:rsidRPr="00DB38F9" w:rsidRDefault="002547AC" w:rsidP="002547AC">
      <w:pPr>
        <w:rPr>
          <w:b/>
          <w:bCs/>
          <w:szCs w:val="18"/>
          <w:u w:val="single"/>
        </w:rPr>
      </w:pPr>
    </w:p>
    <w:p w14:paraId="0845296A" w14:textId="77777777" w:rsidR="00C216A2" w:rsidRDefault="00C216A2" w:rsidP="002547AC">
      <w:pPr>
        <w:rPr>
          <w:b/>
          <w:bCs/>
          <w:szCs w:val="18"/>
          <w:u w:val="single"/>
        </w:rPr>
      </w:pPr>
    </w:p>
    <w:p w14:paraId="05A574EF" w14:textId="77777777" w:rsidR="00BF201D" w:rsidRPr="00E47005" w:rsidRDefault="00BF201D" w:rsidP="00BF201D">
      <w:pPr>
        <w:spacing w:after="160" w:line="256" w:lineRule="auto"/>
        <w:rPr>
          <w:rFonts w:eastAsia="Calibri"/>
          <w:b/>
          <w:bCs/>
          <w:szCs w:val="18"/>
          <w:u w:val="single"/>
          <w:lang w:eastAsia="en-US"/>
        </w:rPr>
      </w:pPr>
      <w:r w:rsidRPr="00E47005">
        <w:rPr>
          <w:rFonts w:eastAsia="Calibri"/>
          <w:b/>
          <w:bCs/>
          <w:szCs w:val="18"/>
          <w:u w:val="single"/>
          <w:lang w:eastAsia="en-US"/>
        </w:rPr>
        <w:t>Naam en contactgegevens vergunninghouder / beheerder</w:t>
      </w:r>
    </w:p>
    <w:p w14:paraId="30886EB5" w14:textId="4B254560" w:rsidR="00BF201D" w:rsidRPr="004E6D35" w:rsidRDefault="00BF201D" w:rsidP="00BF201D">
      <w:pPr>
        <w:spacing w:after="160" w:line="256" w:lineRule="auto"/>
        <w:rPr>
          <w:rFonts w:eastAsia="Calibri"/>
          <w:szCs w:val="18"/>
          <w:lang w:eastAsia="en-US"/>
        </w:rPr>
      </w:pPr>
      <w:r w:rsidRPr="00E47005">
        <w:rPr>
          <w:rFonts w:eastAsia="Calibri"/>
          <w:szCs w:val="18"/>
          <w:lang w:eastAsia="en-US"/>
        </w:rPr>
        <w:t>…………………………………………………………………………………………………………………………………………………………………………………………………………………………………………………………………………………………………………………………………………………………………………………………………………………</w:t>
      </w:r>
      <w:r>
        <w:rPr>
          <w:rFonts w:eastAsia="Calibri"/>
          <w:szCs w:val="18"/>
          <w:lang w:eastAsia="en-US"/>
        </w:rPr>
        <w:t>……</w:t>
      </w:r>
      <w:r w:rsidR="003D5A60">
        <w:rPr>
          <w:rFonts w:eastAsia="Calibri"/>
          <w:szCs w:val="18"/>
          <w:lang w:eastAsia="en-US"/>
        </w:rPr>
        <w:br/>
      </w:r>
      <w:r w:rsidR="003D5A60">
        <w:rPr>
          <w:rFonts w:eastAsia="Calibri"/>
          <w:b/>
          <w:bCs/>
          <w:szCs w:val="18"/>
          <w:u w:val="single"/>
          <w:lang w:eastAsia="en-US"/>
        </w:rPr>
        <w:br/>
      </w:r>
      <w:r w:rsidRPr="004E6D35">
        <w:rPr>
          <w:rFonts w:eastAsia="Calibri"/>
          <w:b/>
          <w:bCs/>
          <w:szCs w:val="18"/>
          <w:u w:val="single"/>
          <w:lang w:eastAsia="en-US"/>
        </w:rPr>
        <w:t>Vermeld de vigerende vergunningen</w:t>
      </w:r>
      <w:r w:rsidRPr="004E6D35">
        <w:rPr>
          <w:rFonts w:eastAsia="Calibri"/>
          <w:b/>
          <w:bCs/>
          <w:szCs w:val="18"/>
          <w:lang w:eastAsia="en-US"/>
        </w:rPr>
        <w:t xml:space="preserve"> </w:t>
      </w:r>
      <w:r w:rsidRPr="004E6D35">
        <w:rPr>
          <w:rFonts w:eastAsia="Calibri"/>
          <w:b/>
          <w:bCs/>
          <w:szCs w:val="18"/>
          <w:lang w:eastAsia="en-US"/>
        </w:rPr>
        <w:br/>
      </w:r>
      <w:r w:rsidRPr="004E6D35">
        <w:rPr>
          <w:rFonts w:eastAsia="Calibri"/>
          <w:szCs w:val="18"/>
          <w:lang w:eastAsia="en-US"/>
        </w:rPr>
        <w:t xml:space="preserve">Besluit toevoegen is niet nodig, </w:t>
      </w:r>
      <w:r w:rsidR="00A046EE">
        <w:rPr>
          <w:rFonts w:eastAsia="Calibri"/>
          <w:szCs w:val="18"/>
          <w:lang w:eastAsia="en-US"/>
        </w:rPr>
        <w:t>met verwijzing</w:t>
      </w:r>
      <w:r w:rsidRPr="004E6D35">
        <w:rPr>
          <w:rFonts w:eastAsia="Calibri"/>
          <w:szCs w:val="18"/>
          <w:lang w:eastAsia="en-US"/>
        </w:rPr>
        <w:t xml:space="preserve"> naar</w:t>
      </w:r>
      <w:r w:rsidR="00E67F4B">
        <w:rPr>
          <w:rFonts w:eastAsia="Calibri"/>
          <w:szCs w:val="18"/>
          <w:lang w:eastAsia="en-US"/>
        </w:rPr>
        <w:t xml:space="preserve"> het</w:t>
      </w:r>
      <w:r w:rsidRPr="004E6D35">
        <w:rPr>
          <w:rFonts w:eastAsia="Calibri"/>
          <w:szCs w:val="18"/>
          <w:lang w:eastAsia="en-US"/>
        </w:rPr>
        <w:t xml:space="preserve"> kenmerk</w:t>
      </w:r>
      <w:r w:rsidR="00E67F4B">
        <w:rPr>
          <w:rFonts w:eastAsia="Calibri"/>
          <w:szCs w:val="18"/>
          <w:lang w:eastAsia="en-US"/>
        </w:rPr>
        <w:t xml:space="preserve"> en datum</w:t>
      </w:r>
      <w:r>
        <w:rPr>
          <w:rFonts w:eastAsia="Calibri"/>
          <w:szCs w:val="18"/>
          <w:lang w:eastAsia="en-US"/>
        </w:rPr>
        <w:t>.</w:t>
      </w:r>
    </w:p>
    <w:p w14:paraId="7D0BF55C" w14:textId="77777777" w:rsidR="00BF201D" w:rsidRPr="004E6D35" w:rsidRDefault="00BF201D" w:rsidP="00BF201D">
      <w:pPr>
        <w:spacing w:after="160" w:line="256" w:lineRule="auto"/>
        <w:rPr>
          <w:rFonts w:eastAsia="Calibri"/>
          <w:szCs w:val="18"/>
          <w:lang w:eastAsia="en-US"/>
        </w:rPr>
      </w:pPr>
      <w:r w:rsidRPr="004E6D35">
        <w:rPr>
          <w:rFonts w:eastAsia="Calibri"/>
          <w:szCs w:val="18"/>
          <w:lang w:eastAsia="en-US"/>
        </w:rPr>
        <w:t>………………………………………………………………………………………………………………………………………………………………………………………………………………………………………………………………………………………………………………………………………………………………………………………………………………………</w:t>
      </w:r>
    </w:p>
    <w:p w14:paraId="4ED0C1EF" w14:textId="77777777" w:rsidR="00BF201D" w:rsidRDefault="00BF201D" w:rsidP="00BF201D">
      <w:pPr>
        <w:spacing w:line="240" w:lineRule="auto"/>
        <w:rPr>
          <w:rFonts w:eastAsia="Calibri" w:cs="Calibri"/>
          <w:b/>
          <w:bCs/>
          <w:szCs w:val="18"/>
          <w:u w:val="single"/>
          <w:lang w:eastAsia="en-US"/>
        </w:rPr>
      </w:pPr>
    </w:p>
    <w:p w14:paraId="39ACBCE0" w14:textId="6D7E56BD" w:rsidR="00BF201D" w:rsidRPr="004E71B6" w:rsidRDefault="00BF201D" w:rsidP="00BF201D">
      <w:pPr>
        <w:spacing w:line="240" w:lineRule="auto"/>
        <w:rPr>
          <w:rFonts w:eastAsia="Calibri" w:cs="Calibri"/>
          <w:b/>
          <w:bCs/>
          <w:szCs w:val="18"/>
          <w:u w:val="single"/>
          <w:lang w:eastAsia="en-US"/>
        </w:rPr>
      </w:pPr>
      <w:r w:rsidRPr="004E71B6">
        <w:rPr>
          <w:rFonts w:eastAsia="Calibri" w:cs="Calibri"/>
          <w:b/>
          <w:bCs/>
          <w:szCs w:val="18"/>
          <w:u w:val="single"/>
          <w:lang w:eastAsia="en-US"/>
        </w:rPr>
        <w:t xml:space="preserve">Gegevens van </w:t>
      </w:r>
      <w:r w:rsidR="00CB7EF7">
        <w:rPr>
          <w:rFonts w:eastAsia="Calibri" w:cs="Calibri"/>
          <w:b/>
          <w:bCs/>
          <w:szCs w:val="18"/>
          <w:u w:val="single"/>
          <w:lang w:eastAsia="en-US"/>
        </w:rPr>
        <w:t>de</w:t>
      </w:r>
      <w:r w:rsidR="00CB7EF7" w:rsidRPr="004E71B6">
        <w:rPr>
          <w:rFonts w:eastAsia="Calibri" w:cs="Calibri"/>
          <w:b/>
          <w:bCs/>
          <w:szCs w:val="18"/>
          <w:u w:val="single"/>
          <w:lang w:eastAsia="en-US"/>
        </w:rPr>
        <w:t xml:space="preserve"> </w:t>
      </w:r>
      <w:r w:rsidRPr="004E71B6">
        <w:rPr>
          <w:rFonts w:eastAsia="Calibri" w:cs="Calibri"/>
          <w:b/>
          <w:bCs/>
          <w:szCs w:val="18"/>
          <w:u w:val="single"/>
          <w:lang w:eastAsia="en-US"/>
        </w:rPr>
        <w:t xml:space="preserve">buitenwerking zijnde </w:t>
      </w:r>
      <w:r w:rsidR="00CB7EF7">
        <w:rPr>
          <w:rFonts w:eastAsia="Calibri" w:cs="Calibri"/>
          <w:b/>
          <w:bCs/>
          <w:szCs w:val="18"/>
          <w:u w:val="single"/>
          <w:lang w:eastAsia="en-US"/>
        </w:rPr>
        <w:t>pijpleiding/kabel</w:t>
      </w:r>
    </w:p>
    <w:p w14:paraId="32D6A90E" w14:textId="77777777" w:rsidR="00BF201D" w:rsidRPr="004E71B6" w:rsidRDefault="00BF201D" w:rsidP="00BF201D">
      <w:pPr>
        <w:spacing w:line="240" w:lineRule="auto"/>
        <w:rPr>
          <w:rFonts w:eastAsia="Calibri" w:cs="Calibri"/>
          <w:szCs w:val="18"/>
          <w:lang w:eastAsia="en-US"/>
        </w:rPr>
      </w:pPr>
    </w:p>
    <w:p w14:paraId="20BAD4B9" w14:textId="3F202FC0" w:rsidR="00BF201D" w:rsidRPr="004E71B6" w:rsidRDefault="00E67F4B" w:rsidP="00BF201D">
      <w:pPr>
        <w:spacing w:line="240" w:lineRule="auto"/>
        <w:rPr>
          <w:rFonts w:eastAsia="Calibri" w:cs="Calibri"/>
          <w:szCs w:val="18"/>
          <w:lang w:eastAsia="en-US"/>
        </w:rPr>
      </w:pPr>
      <w:r>
        <w:rPr>
          <w:rFonts w:eastAsia="Calibri" w:cs="Calibri"/>
          <w:szCs w:val="18"/>
          <w:lang w:eastAsia="en-US"/>
        </w:rPr>
        <w:t>Geef hieronder een p</w:t>
      </w:r>
      <w:r w:rsidR="00BF201D" w:rsidRPr="004E71B6">
        <w:rPr>
          <w:rFonts w:eastAsia="Calibri" w:cs="Calibri"/>
          <w:szCs w:val="18"/>
          <w:lang w:eastAsia="en-US"/>
        </w:rPr>
        <w:t>ublieksvriendelijke samenvatting van de melding</w:t>
      </w:r>
      <w:r>
        <w:rPr>
          <w:rFonts w:eastAsia="Calibri" w:cs="Calibri"/>
          <w:szCs w:val="18"/>
          <w:lang w:eastAsia="en-US"/>
        </w:rPr>
        <w:t>:</w:t>
      </w:r>
    </w:p>
    <w:p w14:paraId="3A7F915A" w14:textId="77777777" w:rsidR="00BF201D" w:rsidRPr="004E71B6" w:rsidRDefault="00BF201D" w:rsidP="00BF201D">
      <w:pPr>
        <w:spacing w:line="240" w:lineRule="auto"/>
        <w:rPr>
          <w:rFonts w:eastAsia="Calibri" w:cs="Calibri"/>
          <w:szCs w:val="18"/>
          <w:lang w:eastAsia="en-US"/>
        </w:rPr>
      </w:pPr>
      <w:r w:rsidRPr="004E71B6">
        <w:rPr>
          <w:rFonts w:eastAsia="Calibri" w:cs="Calibri"/>
          <w:szCs w:val="18"/>
          <w:lang w:eastAsia="en-US"/>
        </w:rPr>
        <w:t>De samenvatting bevat in elk geval</w:t>
      </w:r>
    </w:p>
    <w:p w14:paraId="4AF802DC" w14:textId="3F49605C" w:rsidR="00BF201D" w:rsidRPr="004E71B6" w:rsidRDefault="00BF201D" w:rsidP="00BF201D">
      <w:pPr>
        <w:pStyle w:val="Lijstalinea"/>
        <w:numPr>
          <w:ilvl w:val="0"/>
          <w:numId w:val="36"/>
        </w:numPr>
        <w:spacing w:after="0" w:line="240" w:lineRule="auto"/>
        <w:ind w:hanging="720"/>
        <w:rPr>
          <w:rFonts w:eastAsia="Calibri" w:cs="Calibri"/>
          <w:szCs w:val="18"/>
        </w:rPr>
      </w:pPr>
      <w:r w:rsidRPr="004E71B6">
        <w:rPr>
          <w:rFonts w:eastAsia="Calibri" w:cs="Calibri"/>
          <w:szCs w:val="18"/>
        </w:rPr>
        <w:t>Voor welk</w:t>
      </w:r>
      <w:r>
        <w:rPr>
          <w:rFonts w:eastAsia="Calibri" w:cs="Calibri"/>
          <w:szCs w:val="18"/>
        </w:rPr>
        <w:t>e</w:t>
      </w:r>
      <w:r w:rsidRPr="004E71B6">
        <w:rPr>
          <w:rFonts w:eastAsia="Calibri" w:cs="Calibri"/>
          <w:szCs w:val="18"/>
        </w:rPr>
        <w:t xml:space="preserve"> </w:t>
      </w:r>
      <w:r>
        <w:rPr>
          <w:rFonts w:eastAsia="Calibri" w:cs="Calibri"/>
          <w:szCs w:val="18"/>
        </w:rPr>
        <w:t>pijpleiding/kabel</w:t>
      </w:r>
      <w:r w:rsidRPr="004E71B6">
        <w:rPr>
          <w:rFonts w:eastAsia="Calibri" w:cs="Calibri"/>
          <w:szCs w:val="18"/>
        </w:rPr>
        <w:t xml:space="preserve"> de melding wordt gedaan</w:t>
      </w:r>
    </w:p>
    <w:p w14:paraId="2792919B" w14:textId="0BA9A776" w:rsidR="00BF201D" w:rsidRPr="004E71B6" w:rsidRDefault="00BF201D" w:rsidP="00BF201D">
      <w:pPr>
        <w:pStyle w:val="Lijstalinea"/>
        <w:numPr>
          <w:ilvl w:val="0"/>
          <w:numId w:val="36"/>
        </w:numPr>
        <w:spacing w:after="0" w:line="240" w:lineRule="auto"/>
        <w:ind w:hanging="720"/>
        <w:rPr>
          <w:rFonts w:eastAsia="Calibri" w:cs="Calibri"/>
          <w:szCs w:val="18"/>
        </w:rPr>
      </w:pPr>
      <w:r w:rsidRPr="004E71B6">
        <w:rPr>
          <w:rFonts w:eastAsia="Calibri" w:cs="Calibri"/>
          <w:szCs w:val="18"/>
        </w:rPr>
        <w:t xml:space="preserve">Locatie van </w:t>
      </w:r>
      <w:r>
        <w:rPr>
          <w:rFonts w:eastAsia="Calibri" w:cs="Calibri"/>
          <w:szCs w:val="18"/>
        </w:rPr>
        <w:t>de pijpleiding/kabel</w:t>
      </w:r>
    </w:p>
    <w:p w14:paraId="3CE8BF6D" w14:textId="2CBA844C" w:rsidR="00BF201D" w:rsidRPr="004E71B6" w:rsidRDefault="00BF201D" w:rsidP="00BF201D">
      <w:pPr>
        <w:pStyle w:val="Lijstalinea"/>
        <w:numPr>
          <w:ilvl w:val="0"/>
          <w:numId w:val="36"/>
        </w:numPr>
        <w:spacing w:after="0" w:line="240" w:lineRule="auto"/>
        <w:ind w:hanging="720"/>
        <w:rPr>
          <w:rFonts w:eastAsia="Calibri" w:cs="Calibri"/>
          <w:szCs w:val="18"/>
        </w:rPr>
      </w:pPr>
      <w:r w:rsidRPr="004E71B6">
        <w:rPr>
          <w:rFonts w:eastAsia="Calibri" w:cs="Calibri"/>
          <w:szCs w:val="18"/>
        </w:rPr>
        <w:t xml:space="preserve">Datum </w:t>
      </w:r>
      <w:r w:rsidR="00E67F4B">
        <w:rPr>
          <w:rFonts w:eastAsia="Calibri" w:cs="Calibri"/>
          <w:szCs w:val="18"/>
        </w:rPr>
        <w:t xml:space="preserve">van het </w:t>
      </w:r>
      <w:r w:rsidRPr="004E71B6">
        <w:rPr>
          <w:rFonts w:eastAsia="Calibri" w:cs="Calibri"/>
          <w:szCs w:val="18"/>
        </w:rPr>
        <w:t>buiten werking stellen</w:t>
      </w:r>
    </w:p>
    <w:p w14:paraId="48048373" w14:textId="3666D3EF" w:rsidR="00BF201D" w:rsidRPr="004E71B6" w:rsidRDefault="00BF201D" w:rsidP="00BF201D">
      <w:pPr>
        <w:pStyle w:val="Lijstalinea"/>
        <w:numPr>
          <w:ilvl w:val="0"/>
          <w:numId w:val="36"/>
        </w:numPr>
        <w:spacing w:after="0" w:line="240" w:lineRule="auto"/>
        <w:ind w:hanging="720"/>
        <w:rPr>
          <w:rFonts w:eastAsia="Calibri" w:cs="Calibri"/>
          <w:szCs w:val="18"/>
        </w:rPr>
      </w:pPr>
      <w:r w:rsidRPr="004E71B6">
        <w:rPr>
          <w:rFonts w:eastAsia="Calibri" w:cs="Calibri"/>
          <w:szCs w:val="18"/>
        </w:rPr>
        <w:t xml:space="preserve">De reden van </w:t>
      </w:r>
      <w:r w:rsidR="00E67F4B">
        <w:rPr>
          <w:rFonts w:eastAsia="Calibri" w:cs="Calibri"/>
          <w:szCs w:val="18"/>
        </w:rPr>
        <w:t xml:space="preserve">het </w:t>
      </w:r>
      <w:r w:rsidRPr="004E71B6">
        <w:rPr>
          <w:rFonts w:eastAsia="Calibri" w:cs="Calibri"/>
          <w:szCs w:val="18"/>
        </w:rPr>
        <w:t>buiten werking stellen</w:t>
      </w:r>
    </w:p>
    <w:p w14:paraId="7033BE39" w14:textId="77777777" w:rsidR="00BF201D" w:rsidRPr="004E71B6" w:rsidRDefault="00BF201D" w:rsidP="00BF201D">
      <w:pPr>
        <w:pStyle w:val="Lijstalinea"/>
        <w:numPr>
          <w:ilvl w:val="0"/>
          <w:numId w:val="36"/>
        </w:numPr>
        <w:spacing w:after="0" w:line="240" w:lineRule="auto"/>
        <w:ind w:hanging="720"/>
        <w:rPr>
          <w:rFonts w:eastAsia="Calibri" w:cs="Calibri"/>
          <w:szCs w:val="18"/>
        </w:rPr>
      </w:pPr>
      <w:r w:rsidRPr="004E71B6">
        <w:rPr>
          <w:rFonts w:eastAsia="Calibri" w:cs="Calibri"/>
          <w:szCs w:val="18"/>
        </w:rPr>
        <w:t>Hoe de veiligheid wordt gewaarborgd</w:t>
      </w:r>
    </w:p>
    <w:p w14:paraId="0C157CAF" w14:textId="77777777" w:rsidR="00BF201D" w:rsidRPr="004E71B6" w:rsidRDefault="00BF201D" w:rsidP="00BF201D">
      <w:pPr>
        <w:spacing w:line="240" w:lineRule="auto"/>
        <w:rPr>
          <w:rFonts w:eastAsia="Calibri" w:cs="Calibri"/>
          <w:szCs w:val="18"/>
          <w:lang w:eastAsia="en-US"/>
        </w:rPr>
      </w:pPr>
    </w:p>
    <w:p w14:paraId="2F5CEF50" w14:textId="77777777" w:rsidR="00BF201D" w:rsidRDefault="00BF201D" w:rsidP="00BF201D">
      <w:pPr>
        <w:spacing w:after="160" w:line="256" w:lineRule="auto"/>
        <w:rPr>
          <w:rFonts w:eastAsia="Calibri" w:cs="Calibri"/>
          <w:szCs w:val="18"/>
          <w:lang w:eastAsia="en-US"/>
        </w:rPr>
      </w:pPr>
      <w:r w:rsidRPr="004E71B6">
        <w:rPr>
          <w:rFonts w:eastAsia="Calibri" w:cs="Calibri"/>
          <w:szCs w:val="18"/>
          <w:lang w:eastAsia="en-US"/>
        </w:rPr>
        <w:t>………………………………………………………………………………………………………………………………………………………………………………………………………………………………………………………………………………………………………………………………………………………………………………………………………………………………………………………………………………………………………………………………………………………………………………………………………………………………………………………………………………………………………………………………………………………………………………………………………………………………………………………………………………………………………………………………………………………………………………………………………………………………………………………………………………………………………………………………………………………………………………………………………………………………………………………………………………………………………………………………………………………………………………………………………………………………………………………………………………………………………………………………………………………………………………………………………………………………………………………………………………………………………………………………………………………………………………………………………………………………………………………………………………………………………………………………………………………………………………………………………………………………………………………………………………………………………………………………………………………………………………………………………………………………………………………………………………………………………………………………………………………………………………………………………………………………………………………………………………………………………………………………………………………………………………………………………………………………………………………………………………………</w:t>
      </w:r>
    </w:p>
    <w:p w14:paraId="69FB88CC" w14:textId="2EB01590" w:rsidR="002547AC" w:rsidRPr="00BF201D" w:rsidRDefault="00BF201D" w:rsidP="00BF201D">
      <w:pPr>
        <w:spacing w:line="240" w:lineRule="auto"/>
        <w:rPr>
          <w:b/>
          <w:bCs/>
          <w:szCs w:val="18"/>
          <w:u w:val="single"/>
        </w:rPr>
      </w:pPr>
      <w:r>
        <w:rPr>
          <w:b/>
          <w:bCs/>
          <w:szCs w:val="18"/>
          <w:u w:val="single"/>
        </w:rPr>
        <w:br w:type="page"/>
      </w:r>
    </w:p>
    <w:p w14:paraId="71BBDFEF" w14:textId="0D7CA04B" w:rsidR="002547AC" w:rsidRDefault="002547AC" w:rsidP="002547AC">
      <w:pPr>
        <w:rPr>
          <w:b/>
          <w:bCs/>
          <w:szCs w:val="18"/>
          <w:u w:val="single"/>
        </w:rPr>
      </w:pPr>
      <w:r w:rsidRPr="00DB38F9">
        <w:rPr>
          <w:b/>
          <w:bCs/>
          <w:szCs w:val="18"/>
          <w:u w:val="single"/>
        </w:rPr>
        <w:lastRenderedPageBreak/>
        <w:t>Inleiding</w:t>
      </w:r>
    </w:p>
    <w:p w14:paraId="011E0DBB" w14:textId="77777777" w:rsidR="00F57CF8" w:rsidRPr="00DB38F9" w:rsidRDefault="00F57CF8" w:rsidP="002547AC">
      <w:pPr>
        <w:rPr>
          <w:b/>
          <w:bCs/>
          <w:szCs w:val="18"/>
          <w:u w:val="single"/>
        </w:rPr>
      </w:pPr>
    </w:p>
    <w:p w14:paraId="4F8ACE42" w14:textId="48EB15E9" w:rsidR="002547AC" w:rsidRPr="00DB38F9" w:rsidRDefault="002547AC" w:rsidP="002547AC">
      <w:pPr>
        <w:pStyle w:val="Lijstalinea"/>
        <w:numPr>
          <w:ilvl w:val="0"/>
          <w:numId w:val="22"/>
        </w:numPr>
        <w:ind w:hanging="720"/>
        <w:rPr>
          <w:b/>
          <w:bCs/>
          <w:szCs w:val="18"/>
          <w:u w:val="single"/>
        </w:rPr>
      </w:pPr>
      <w:r w:rsidRPr="00DB38F9">
        <w:rPr>
          <w:szCs w:val="18"/>
        </w:rPr>
        <w:t>Is bij het invullen van de vragen externe expertise betrokken?</w:t>
      </w:r>
      <w:r w:rsidR="00E67F4B">
        <w:rPr>
          <w:szCs w:val="18"/>
        </w:rPr>
        <w:t xml:space="preserve"> Zo ja, welke?</w:t>
      </w:r>
    </w:p>
    <w:p w14:paraId="1B178C53" w14:textId="7CDD889F" w:rsidR="002547AC" w:rsidRPr="00DB38F9" w:rsidRDefault="002547AC" w:rsidP="002547AC">
      <w:pPr>
        <w:rPr>
          <w:szCs w:val="18"/>
        </w:rPr>
      </w:pPr>
      <w:r w:rsidRPr="00DB38F9">
        <w:rPr>
          <w:szCs w:val="18"/>
        </w:rPr>
        <w:t>………………………………………………………………………………………………………………………………</w:t>
      </w:r>
      <w:r w:rsidR="00BF201D">
        <w:rPr>
          <w:szCs w:val="18"/>
        </w:rPr>
        <w:t>…</w:t>
      </w:r>
      <w:r w:rsidR="00BF201D">
        <w:rPr>
          <w:szCs w:val="18"/>
        </w:rPr>
        <w:br/>
      </w:r>
      <w:r w:rsidRPr="00DB38F9">
        <w:rPr>
          <w:szCs w:val="18"/>
        </w:rPr>
        <w:t>………………………………………………………………………………………………………………………………</w:t>
      </w:r>
      <w:r w:rsidR="00BF201D">
        <w:rPr>
          <w:szCs w:val="18"/>
        </w:rPr>
        <w:t>…</w:t>
      </w:r>
      <w:r w:rsidR="00BF201D">
        <w:rPr>
          <w:szCs w:val="18"/>
        </w:rPr>
        <w:br/>
      </w:r>
      <w:r w:rsidRPr="00DB38F9">
        <w:rPr>
          <w:szCs w:val="18"/>
        </w:rPr>
        <w:t>…………………………………………………………………………………………………………………………</w:t>
      </w:r>
      <w:r w:rsidR="00BF201D">
        <w:rPr>
          <w:szCs w:val="18"/>
        </w:rPr>
        <w:t>………</w:t>
      </w:r>
      <w:r w:rsidR="00BF201D">
        <w:rPr>
          <w:szCs w:val="18"/>
        </w:rPr>
        <w:br/>
      </w:r>
    </w:p>
    <w:p w14:paraId="716F1787" w14:textId="77777777" w:rsidR="002547AC" w:rsidRPr="00DB38F9" w:rsidRDefault="002547AC" w:rsidP="002547AC">
      <w:pPr>
        <w:rPr>
          <w:szCs w:val="18"/>
        </w:rPr>
      </w:pPr>
    </w:p>
    <w:p w14:paraId="4DE68BE8" w14:textId="50029DE3" w:rsidR="002547AC" w:rsidRPr="00DB38F9" w:rsidRDefault="002547AC" w:rsidP="002547AC">
      <w:pPr>
        <w:pStyle w:val="Lijstalinea"/>
        <w:numPr>
          <w:ilvl w:val="0"/>
          <w:numId w:val="22"/>
        </w:numPr>
        <w:ind w:hanging="720"/>
        <w:rPr>
          <w:szCs w:val="18"/>
        </w:rPr>
      </w:pPr>
      <w:r w:rsidRPr="00DB38F9">
        <w:rPr>
          <w:szCs w:val="18"/>
        </w:rPr>
        <w:t xml:space="preserve">Op welke (delen van) </w:t>
      </w:r>
      <w:r w:rsidR="00E67F4B">
        <w:rPr>
          <w:szCs w:val="18"/>
        </w:rPr>
        <w:t xml:space="preserve">de </w:t>
      </w:r>
      <w:r w:rsidRPr="00DB38F9">
        <w:rPr>
          <w:szCs w:val="18"/>
        </w:rPr>
        <w:t xml:space="preserve">specifieke </w:t>
      </w:r>
      <w:r w:rsidR="00E67F4B">
        <w:rPr>
          <w:szCs w:val="18"/>
        </w:rPr>
        <w:t xml:space="preserve">kabel/leiding </w:t>
      </w:r>
      <w:r w:rsidRPr="00DB38F9">
        <w:rPr>
          <w:szCs w:val="18"/>
        </w:rPr>
        <w:t>heeft de melding betrekking?</w:t>
      </w:r>
    </w:p>
    <w:p w14:paraId="2092127C" w14:textId="379A6A8E" w:rsidR="002547AC" w:rsidRPr="00DB38F9" w:rsidRDefault="002547AC" w:rsidP="002547AC">
      <w:pPr>
        <w:rPr>
          <w:szCs w:val="18"/>
        </w:rPr>
      </w:pPr>
      <w:r w:rsidRPr="00DB38F9">
        <w:rPr>
          <w:szCs w:val="18"/>
        </w:rPr>
        <w:t>………………………………………………………………………………………………………………………………………………………………………………………………………………………………………………………………………………………………………………………………………………………………………………………………………………………</w:t>
      </w:r>
    </w:p>
    <w:p w14:paraId="1EDBD24D" w14:textId="77777777" w:rsidR="002547AC" w:rsidRPr="00DB38F9" w:rsidRDefault="002547AC" w:rsidP="002547AC">
      <w:pPr>
        <w:rPr>
          <w:szCs w:val="18"/>
        </w:rPr>
      </w:pPr>
    </w:p>
    <w:p w14:paraId="48F1DA0F" w14:textId="77777777" w:rsidR="002547AC" w:rsidRPr="00DB38F9" w:rsidRDefault="002547AC" w:rsidP="002547AC">
      <w:pPr>
        <w:pStyle w:val="Lijstalinea"/>
        <w:numPr>
          <w:ilvl w:val="0"/>
          <w:numId w:val="22"/>
        </w:numPr>
        <w:ind w:hanging="720"/>
        <w:rPr>
          <w:szCs w:val="18"/>
        </w:rPr>
      </w:pPr>
      <w:r w:rsidRPr="00DB38F9">
        <w:rPr>
          <w:szCs w:val="18"/>
        </w:rPr>
        <w:t>Beschrijf de mijnbouwsituatie en de exacte locatie van het plangebied en voeg een kaart bij als overzicht en vermeld:</w:t>
      </w:r>
    </w:p>
    <w:p w14:paraId="70CBBF99" w14:textId="782D383C" w:rsidR="002547AC" w:rsidRPr="00DB38F9" w:rsidRDefault="002547AC" w:rsidP="002547AC">
      <w:pPr>
        <w:pStyle w:val="Lijstalinea"/>
        <w:numPr>
          <w:ilvl w:val="0"/>
          <w:numId w:val="24"/>
        </w:numPr>
        <w:rPr>
          <w:szCs w:val="18"/>
        </w:rPr>
      </w:pPr>
      <w:r w:rsidRPr="00DB38F9">
        <w:rPr>
          <w:szCs w:val="18"/>
        </w:rPr>
        <w:t xml:space="preserve">de ligging van de offshore </w:t>
      </w:r>
      <w:r w:rsidR="00E67F4B">
        <w:rPr>
          <w:szCs w:val="18"/>
        </w:rPr>
        <w:t xml:space="preserve">kabel/leiding </w:t>
      </w:r>
    </w:p>
    <w:p w14:paraId="02EE1156" w14:textId="7EFBEFED" w:rsidR="002547AC" w:rsidRPr="00DB38F9" w:rsidRDefault="002547AC" w:rsidP="002547AC">
      <w:pPr>
        <w:pStyle w:val="Lijstalinea"/>
        <w:numPr>
          <w:ilvl w:val="0"/>
          <w:numId w:val="24"/>
        </w:numPr>
        <w:rPr>
          <w:szCs w:val="18"/>
        </w:rPr>
      </w:pPr>
      <w:r w:rsidRPr="00DB38F9">
        <w:rPr>
          <w:szCs w:val="18"/>
        </w:rPr>
        <w:t>de putten</w:t>
      </w:r>
      <w:r w:rsidR="00E67F4B">
        <w:rPr>
          <w:szCs w:val="18"/>
        </w:rPr>
        <w:t xml:space="preserve"> (indien van toepassing)</w:t>
      </w:r>
      <w:r w:rsidRPr="00DB38F9">
        <w:rPr>
          <w:szCs w:val="18"/>
        </w:rPr>
        <w:t>;</w:t>
      </w:r>
    </w:p>
    <w:p w14:paraId="19B62E6F" w14:textId="77A5D78A" w:rsidR="002547AC" w:rsidRPr="00DB38F9" w:rsidRDefault="002547AC" w:rsidP="002547AC">
      <w:pPr>
        <w:pStyle w:val="Lijstalinea"/>
        <w:numPr>
          <w:ilvl w:val="0"/>
          <w:numId w:val="24"/>
        </w:numPr>
        <w:rPr>
          <w:szCs w:val="18"/>
        </w:rPr>
      </w:pPr>
      <w:r w:rsidRPr="00DB38F9">
        <w:rPr>
          <w:szCs w:val="18"/>
        </w:rPr>
        <w:t>de winningsinstallatie(s)</w:t>
      </w:r>
      <w:r w:rsidR="00E67F4B">
        <w:rPr>
          <w:szCs w:val="18"/>
        </w:rPr>
        <w:t xml:space="preserve"> (indien van toepassing)</w:t>
      </w:r>
      <w:r w:rsidRPr="00DB38F9">
        <w:rPr>
          <w:szCs w:val="18"/>
        </w:rPr>
        <w:t>;</w:t>
      </w:r>
    </w:p>
    <w:p w14:paraId="7DE64E45" w14:textId="79D349B5" w:rsidR="002547AC" w:rsidRPr="00DB38F9" w:rsidRDefault="002547AC" w:rsidP="002547AC">
      <w:pPr>
        <w:pStyle w:val="Lijstalinea"/>
        <w:numPr>
          <w:ilvl w:val="0"/>
          <w:numId w:val="24"/>
        </w:numPr>
        <w:rPr>
          <w:szCs w:val="18"/>
        </w:rPr>
      </w:pPr>
      <w:r w:rsidRPr="00DB38F9">
        <w:rPr>
          <w:szCs w:val="18"/>
        </w:rPr>
        <w:t>de mijnbouwblokken op het Nederlands Continentaal Plat</w:t>
      </w:r>
    </w:p>
    <w:p w14:paraId="07559705" w14:textId="6571084E" w:rsidR="002547AC" w:rsidRPr="00DB38F9" w:rsidRDefault="002547AC" w:rsidP="002547AC">
      <w:pPr>
        <w:rPr>
          <w:szCs w:val="18"/>
        </w:rPr>
      </w:pPr>
      <w:r w:rsidRPr="00DB38F9">
        <w:rPr>
          <w:szCs w:val="18"/>
        </w:rPr>
        <w:t>………………………………………………………………………………………………………………………………………………………………………………………………………………………………………………………………………………………………………………………………………………………………………………………………………………………</w:t>
      </w:r>
    </w:p>
    <w:p w14:paraId="798F484B" w14:textId="399FC79E" w:rsidR="002547AC" w:rsidRDefault="002547AC" w:rsidP="002547AC">
      <w:pPr>
        <w:rPr>
          <w:szCs w:val="18"/>
        </w:rPr>
      </w:pPr>
    </w:p>
    <w:p w14:paraId="4AE4DF32" w14:textId="77777777" w:rsidR="009908B9" w:rsidRPr="009908B9" w:rsidRDefault="009908B9" w:rsidP="009908B9">
      <w:pPr>
        <w:pStyle w:val="Lijstalinea"/>
        <w:numPr>
          <w:ilvl w:val="0"/>
          <w:numId w:val="22"/>
        </w:numPr>
        <w:spacing w:line="240" w:lineRule="auto"/>
        <w:ind w:hanging="720"/>
        <w:rPr>
          <w:b/>
          <w:bCs/>
          <w:szCs w:val="18"/>
          <w:u w:val="single"/>
        </w:rPr>
      </w:pPr>
      <w:r>
        <w:rPr>
          <w:szCs w:val="18"/>
        </w:rPr>
        <w:t>Bent u van plan de kabel/leiding te verwijderen?</w:t>
      </w:r>
    </w:p>
    <w:p w14:paraId="543C0CF8" w14:textId="56C176F8" w:rsidR="009908B9" w:rsidRDefault="009908B9" w:rsidP="009908B9">
      <w:pPr>
        <w:rPr>
          <w:szCs w:val="18"/>
        </w:rPr>
      </w:pPr>
      <w:r w:rsidRPr="009908B9">
        <w:rPr>
          <w:szCs w:val="18"/>
        </w:rPr>
        <w:t>………………………………………………………………………………………………………………………………………………………………………………………………………………………………………………………………………………………………………………………………………………………………………………………………………………………</w:t>
      </w:r>
    </w:p>
    <w:p w14:paraId="7865E3B9" w14:textId="7ECB1933" w:rsidR="009908B9" w:rsidRDefault="009908B9" w:rsidP="009908B9">
      <w:pPr>
        <w:rPr>
          <w:szCs w:val="18"/>
        </w:rPr>
      </w:pPr>
    </w:p>
    <w:p w14:paraId="2A84B04A" w14:textId="10004647" w:rsidR="009908B9" w:rsidRPr="009908B9" w:rsidRDefault="009908B9" w:rsidP="009908B9">
      <w:pPr>
        <w:pStyle w:val="Lijstalinea"/>
        <w:numPr>
          <w:ilvl w:val="0"/>
          <w:numId w:val="22"/>
        </w:numPr>
        <w:ind w:hanging="720"/>
        <w:rPr>
          <w:rFonts w:eastAsia="Calibri"/>
          <w:szCs w:val="18"/>
        </w:rPr>
      </w:pPr>
      <w:r w:rsidRPr="009908B9">
        <w:rPr>
          <w:szCs w:val="18"/>
        </w:rPr>
        <w:t>Ligt de kabel/leiding in een bijzonder gebied? (</w:t>
      </w:r>
      <w:r w:rsidRPr="009908B9">
        <w:rPr>
          <w:rFonts w:eastAsia="Calibri"/>
          <w:szCs w:val="18"/>
        </w:rPr>
        <w:t>Denk hierbij aan een Natura 2000-gebied, defensiegebied, vaarroute, windkavel of zandwinning)</w:t>
      </w:r>
    </w:p>
    <w:p w14:paraId="5092B828" w14:textId="04BB5FBE" w:rsidR="009908B9" w:rsidRDefault="009908B9" w:rsidP="009908B9">
      <w:pPr>
        <w:rPr>
          <w:rFonts w:eastAsia="Calibri"/>
          <w:szCs w:val="18"/>
        </w:rPr>
      </w:pPr>
      <w:r w:rsidRPr="009908B9">
        <w:rPr>
          <w:rFonts w:eastAsia="Calibri"/>
          <w:szCs w:val="18"/>
        </w:rPr>
        <w:t>………………………………………………………………………………………………………………………………………………………………………………………………………………………………………………………………………………………………………………………………………………………………………………………………………………………</w:t>
      </w:r>
    </w:p>
    <w:p w14:paraId="2354B1C0" w14:textId="4E6F5ABD" w:rsidR="009908B9" w:rsidRDefault="009908B9" w:rsidP="009908B9">
      <w:pPr>
        <w:rPr>
          <w:rFonts w:eastAsia="Calibri"/>
          <w:szCs w:val="18"/>
        </w:rPr>
      </w:pPr>
    </w:p>
    <w:p w14:paraId="20F8D150" w14:textId="7F612777" w:rsidR="009908B9" w:rsidRDefault="009908B9" w:rsidP="009908B9">
      <w:pPr>
        <w:pStyle w:val="Lijstalinea"/>
        <w:numPr>
          <w:ilvl w:val="0"/>
          <w:numId w:val="22"/>
        </w:numPr>
        <w:ind w:hanging="720"/>
        <w:rPr>
          <w:szCs w:val="18"/>
        </w:rPr>
      </w:pPr>
      <w:r>
        <w:rPr>
          <w:szCs w:val="18"/>
        </w:rPr>
        <w:t>Vanaf welke datum is de kabel/leiding buitenwerking gesteld?</w:t>
      </w:r>
    </w:p>
    <w:p w14:paraId="4D33FC50" w14:textId="2DEE34C8" w:rsidR="009908B9" w:rsidRDefault="009908B9" w:rsidP="009908B9">
      <w:pPr>
        <w:rPr>
          <w:rFonts w:eastAsia="Calibri"/>
          <w:szCs w:val="18"/>
        </w:rPr>
      </w:pPr>
      <w:r w:rsidRPr="009908B9">
        <w:rPr>
          <w:rFonts w:eastAsia="Calibri"/>
          <w:szCs w:val="18"/>
        </w:rPr>
        <w:t>………………………………………………………………………………………………………………………………………………………………………………………………………………………………………………………………………………</w:t>
      </w:r>
      <w:r w:rsidR="003D5A60">
        <w:rPr>
          <w:rFonts w:eastAsia="Calibri"/>
          <w:szCs w:val="18"/>
        </w:rPr>
        <w:t>………………………………………………………………………………………………………………………………………</w:t>
      </w:r>
    </w:p>
    <w:p w14:paraId="692EC9BE" w14:textId="77777777" w:rsidR="009908B9" w:rsidRDefault="009908B9" w:rsidP="009908B9">
      <w:pPr>
        <w:rPr>
          <w:rFonts w:eastAsia="Calibri"/>
          <w:szCs w:val="18"/>
        </w:rPr>
      </w:pPr>
    </w:p>
    <w:p w14:paraId="192F6FCC" w14:textId="6C157B65" w:rsidR="009908B9" w:rsidRPr="009908B9" w:rsidRDefault="009908B9" w:rsidP="009908B9">
      <w:pPr>
        <w:pStyle w:val="Lijstalinea"/>
        <w:numPr>
          <w:ilvl w:val="0"/>
          <w:numId w:val="22"/>
        </w:numPr>
        <w:ind w:hanging="720"/>
        <w:rPr>
          <w:szCs w:val="18"/>
        </w:rPr>
      </w:pPr>
      <w:r>
        <w:rPr>
          <w:szCs w:val="18"/>
        </w:rPr>
        <w:t>Waarom is de kabel/leiding buiten werking gesteld?</w:t>
      </w:r>
    </w:p>
    <w:p w14:paraId="76DEFCA8" w14:textId="0AF63E00" w:rsidR="009908B9" w:rsidRDefault="009908B9" w:rsidP="009908B9">
      <w:pPr>
        <w:rPr>
          <w:rFonts w:eastAsia="Calibri"/>
          <w:szCs w:val="18"/>
        </w:rPr>
      </w:pPr>
      <w:r w:rsidRPr="009908B9">
        <w:rPr>
          <w:rFonts w:eastAsia="Calibri"/>
          <w:szCs w:val="18"/>
        </w:rPr>
        <w:t>………………………………………………………………………………………………………………………………………………………………………………………………………………………………………………………………………………………………………………………………………………………………………………………………………………………</w:t>
      </w:r>
    </w:p>
    <w:p w14:paraId="6923ABC1" w14:textId="07FD5827" w:rsidR="009908B9" w:rsidRDefault="009908B9" w:rsidP="009908B9">
      <w:pPr>
        <w:spacing w:line="240" w:lineRule="auto"/>
        <w:rPr>
          <w:rFonts w:eastAsia="Calibri"/>
          <w:szCs w:val="18"/>
        </w:rPr>
      </w:pPr>
    </w:p>
    <w:p w14:paraId="6F2AA152" w14:textId="77777777" w:rsidR="00E67F4B" w:rsidRDefault="00E67F4B">
      <w:pPr>
        <w:spacing w:line="240" w:lineRule="auto"/>
        <w:rPr>
          <w:rFonts w:eastAsiaTheme="minorHAnsi" w:cstheme="minorBidi"/>
          <w:szCs w:val="18"/>
          <w:lang w:eastAsia="en-US"/>
        </w:rPr>
      </w:pPr>
      <w:r>
        <w:rPr>
          <w:szCs w:val="18"/>
        </w:rPr>
        <w:br w:type="page"/>
      </w:r>
    </w:p>
    <w:p w14:paraId="4E8A1589" w14:textId="7209706B" w:rsidR="002C4C08" w:rsidRPr="002C4C08" w:rsidRDefault="002C4C08" w:rsidP="002C4C08">
      <w:pPr>
        <w:pStyle w:val="Lijstalinea"/>
        <w:numPr>
          <w:ilvl w:val="0"/>
          <w:numId w:val="22"/>
        </w:numPr>
        <w:spacing w:line="240" w:lineRule="auto"/>
        <w:ind w:hanging="720"/>
        <w:rPr>
          <w:b/>
          <w:bCs/>
          <w:szCs w:val="18"/>
          <w:u w:val="single"/>
        </w:rPr>
      </w:pPr>
      <w:r>
        <w:rPr>
          <w:szCs w:val="18"/>
        </w:rPr>
        <w:lastRenderedPageBreak/>
        <w:t>Is er sprake van een gedeeltelijke buitenwerkingstelling en zo ja, welk gedeelte precies?</w:t>
      </w:r>
    </w:p>
    <w:p w14:paraId="5C926421" w14:textId="465E71B9" w:rsidR="002C4C08" w:rsidRPr="002C4C08" w:rsidRDefault="002C4C08" w:rsidP="002C4C08">
      <w:pPr>
        <w:spacing w:line="240" w:lineRule="auto"/>
        <w:rPr>
          <w:b/>
          <w:bCs/>
          <w:szCs w:val="18"/>
          <w:u w:val="single"/>
        </w:rPr>
      </w:pPr>
      <w:r w:rsidRPr="002C4C08">
        <w:rPr>
          <w:szCs w:val="18"/>
        </w:rPr>
        <w:t>……………………………………………………………………………………………………………………………………</w:t>
      </w:r>
      <w:r>
        <w:rPr>
          <w:szCs w:val="18"/>
        </w:rPr>
        <w:br/>
      </w:r>
      <w:r w:rsidRPr="002C4C08">
        <w:rPr>
          <w:szCs w:val="18"/>
        </w:rPr>
        <w:t>……………………………………………………………………………………………………………………………………</w:t>
      </w:r>
      <w:r>
        <w:rPr>
          <w:szCs w:val="18"/>
        </w:rPr>
        <w:br/>
      </w:r>
      <w:r w:rsidRPr="002C4C08">
        <w:rPr>
          <w:szCs w:val="18"/>
        </w:rPr>
        <w:t>……………………………………………………………………………………………………………………………………</w:t>
      </w:r>
      <w:r>
        <w:rPr>
          <w:szCs w:val="18"/>
        </w:rPr>
        <w:br/>
      </w:r>
    </w:p>
    <w:p w14:paraId="48799871" w14:textId="7594DDEB" w:rsidR="002C4C08" w:rsidRPr="002C4C08" w:rsidRDefault="002C4C08" w:rsidP="002C4C08">
      <w:pPr>
        <w:pStyle w:val="Lijstalinea"/>
        <w:numPr>
          <w:ilvl w:val="0"/>
          <w:numId w:val="22"/>
        </w:numPr>
        <w:spacing w:line="240" w:lineRule="auto"/>
        <w:ind w:hanging="720"/>
        <w:rPr>
          <w:b/>
          <w:bCs/>
          <w:szCs w:val="18"/>
          <w:u w:val="single"/>
        </w:rPr>
      </w:pPr>
      <w:r>
        <w:rPr>
          <w:szCs w:val="18"/>
        </w:rPr>
        <w:t>Beschrijf de wijze waarop de kabel/leiding buiten werking is gesteld</w:t>
      </w:r>
    </w:p>
    <w:p w14:paraId="6E297148" w14:textId="77777777" w:rsidR="002C4C08" w:rsidRDefault="002C4C08" w:rsidP="002C4C08">
      <w:pPr>
        <w:rPr>
          <w:szCs w:val="18"/>
        </w:rPr>
      </w:pPr>
      <w:r w:rsidRPr="002C4C08">
        <w:rPr>
          <w:szCs w:val="18"/>
        </w:rPr>
        <w:t>………………………………………………………………………………………………………………………………………………………………………………………………………………………………………………………………………………</w:t>
      </w:r>
    </w:p>
    <w:p w14:paraId="53DE5819" w14:textId="7CC46DA6" w:rsidR="002C4C08" w:rsidRDefault="002C4C08" w:rsidP="002C4C08">
      <w:pPr>
        <w:rPr>
          <w:szCs w:val="18"/>
        </w:rPr>
      </w:pPr>
      <w:r w:rsidRPr="002C4C08">
        <w:rPr>
          <w:szCs w:val="18"/>
        </w:rPr>
        <w:t>………………………………………………………………………………………………………………………………………</w:t>
      </w:r>
    </w:p>
    <w:p w14:paraId="16AF8473" w14:textId="771FBEF7" w:rsidR="002C4C08" w:rsidRDefault="002C4C08" w:rsidP="002C4C08">
      <w:pPr>
        <w:rPr>
          <w:szCs w:val="18"/>
        </w:rPr>
      </w:pPr>
    </w:p>
    <w:p w14:paraId="17EDFF5F" w14:textId="6D27F09A" w:rsidR="002C4C08" w:rsidRPr="002C4C08" w:rsidRDefault="005D568C" w:rsidP="002C4C08">
      <w:pPr>
        <w:rPr>
          <w:szCs w:val="18"/>
        </w:rPr>
      </w:pPr>
      <w:r>
        <w:rPr>
          <w:szCs w:val="18"/>
        </w:rPr>
        <w:t xml:space="preserve">In geval </w:t>
      </w:r>
      <w:r w:rsidR="003D5A60">
        <w:rPr>
          <w:szCs w:val="18"/>
        </w:rPr>
        <w:t xml:space="preserve">het uw voornemen is om de kabel te verwijderen, </w:t>
      </w:r>
      <w:r>
        <w:rPr>
          <w:szCs w:val="18"/>
        </w:rPr>
        <w:t>g</w:t>
      </w:r>
      <w:r w:rsidR="002C4C08">
        <w:rPr>
          <w:szCs w:val="18"/>
        </w:rPr>
        <w:t>a hierna door naar ondertekening op pagina 13.</w:t>
      </w:r>
    </w:p>
    <w:p w14:paraId="1E566928" w14:textId="457113EF" w:rsidR="002C4C08" w:rsidRPr="002C4C08" w:rsidRDefault="002C4C08" w:rsidP="002C4C08">
      <w:pPr>
        <w:spacing w:line="240" w:lineRule="auto"/>
        <w:rPr>
          <w:b/>
          <w:bCs/>
          <w:szCs w:val="18"/>
          <w:u w:val="single"/>
        </w:rPr>
      </w:pPr>
    </w:p>
    <w:p w14:paraId="37DC26CB" w14:textId="01BAAA35" w:rsidR="002C4C08" w:rsidRPr="002C4C08" w:rsidRDefault="002C4C08" w:rsidP="002C4C08">
      <w:pPr>
        <w:spacing w:line="240" w:lineRule="auto"/>
        <w:rPr>
          <w:szCs w:val="18"/>
          <w:u w:val="single"/>
        </w:rPr>
      </w:pPr>
      <w:r w:rsidRPr="002C4C08">
        <w:rPr>
          <w:szCs w:val="18"/>
          <w:u w:val="single"/>
        </w:rPr>
        <w:t>Indien voorgenomen is de kabel/leiding te laten liggen, beantwoord de onderstaande vragen</w:t>
      </w:r>
      <w:r>
        <w:rPr>
          <w:szCs w:val="18"/>
          <w:u w:val="single"/>
        </w:rPr>
        <w:t>:</w:t>
      </w:r>
    </w:p>
    <w:p w14:paraId="0D7C8EE0" w14:textId="77777777" w:rsidR="009908B9" w:rsidRPr="009908B9" w:rsidRDefault="009908B9" w:rsidP="00C22C87">
      <w:pPr>
        <w:spacing w:line="240" w:lineRule="auto"/>
        <w:rPr>
          <w:szCs w:val="18"/>
        </w:rPr>
      </w:pPr>
    </w:p>
    <w:p w14:paraId="08D56F45" w14:textId="0D8DA195" w:rsidR="002547AC" w:rsidRPr="00C22C87" w:rsidRDefault="002547AC" w:rsidP="00C22C87">
      <w:pPr>
        <w:spacing w:line="240" w:lineRule="auto"/>
        <w:rPr>
          <w:b/>
          <w:bCs/>
          <w:szCs w:val="18"/>
          <w:u w:val="single"/>
        </w:rPr>
      </w:pPr>
      <w:r w:rsidRPr="00C22C87">
        <w:rPr>
          <w:b/>
          <w:bCs/>
          <w:szCs w:val="18"/>
          <w:u w:val="single"/>
        </w:rPr>
        <w:t>Juridische bepalingen</w:t>
      </w:r>
    </w:p>
    <w:p w14:paraId="29025948" w14:textId="5A9B2901" w:rsidR="00D239BE" w:rsidRDefault="00D239BE" w:rsidP="002547AC">
      <w:pPr>
        <w:rPr>
          <w:szCs w:val="18"/>
        </w:rPr>
      </w:pPr>
      <w:r>
        <w:rPr>
          <w:szCs w:val="18"/>
        </w:rPr>
        <w:t>Dit onderdeel beschrijft de wettelijke bepalingen e</w:t>
      </w:r>
      <w:r w:rsidR="00AA0EC0">
        <w:rPr>
          <w:szCs w:val="18"/>
        </w:rPr>
        <w:t>n voorschriften die voor de kabel/leiding van toepassing zijn</w:t>
      </w:r>
    </w:p>
    <w:p w14:paraId="2F220A96" w14:textId="77777777" w:rsidR="002547AC" w:rsidRPr="00DB38F9" w:rsidRDefault="002547AC" w:rsidP="002547AC">
      <w:pPr>
        <w:rPr>
          <w:szCs w:val="18"/>
        </w:rPr>
      </w:pPr>
    </w:p>
    <w:p w14:paraId="47FCED57" w14:textId="17172EC5" w:rsidR="002547AC" w:rsidRPr="00C22C87" w:rsidRDefault="00E67F4B" w:rsidP="00C22C87">
      <w:pPr>
        <w:pStyle w:val="Lijstalinea"/>
        <w:numPr>
          <w:ilvl w:val="0"/>
          <w:numId w:val="22"/>
        </w:numPr>
        <w:ind w:hanging="720"/>
        <w:rPr>
          <w:szCs w:val="18"/>
        </w:rPr>
      </w:pPr>
      <w:r>
        <w:rPr>
          <w:szCs w:val="18"/>
        </w:rPr>
        <w:t xml:space="preserve">Geef een overzicht van de </w:t>
      </w:r>
      <w:r w:rsidR="003D5A60">
        <w:rPr>
          <w:szCs w:val="18"/>
        </w:rPr>
        <w:t xml:space="preserve">op de kabel/leiding </w:t>
      </w:r>
      <w:r>
        <w:rPr>
          <w:szCs w:val="18"/>
        </w:rPr>
        <w:t>t</w:t>
      </w:r>
      <w:r w:rsidR="002547AC" w:rsidRPr="00C22C87">
        <w:rPr>
          <w:szCs w:val="18"/>
        </w:rPr>
        <w:t xml:space="preserve">oepasselijke wet- en regelgeving inclusief </w:t>
      </w:r>
      <w:r>
        <w:rPr>
          <w:szCs w:val="18"/>
        </w:rPr>
        <w:t xml:space="preserve">eventuele </w:t>
      </w:r>
      <w:r w:rsidR="002547AC" w:rsidRPr="00C22C87">
        <w:rPr>
          <w:szCs w:val="18"/>
        </w:rPr>
        <w:t>verdragen</w:t>
      </w:r>
      <w:r w:rsidR="003D5A60">
        <w:rPr>
          <w:szCs w:val="18"/>
        </w:rPr>
        <w:t xml:space="preserve"> en andere overeenkomsten</w:t>
      </w:r>
    </w:p>
    <w:p w14:paraId="3DE41C54" w14:textId="4B2094A4" w:rsidR="00583CFF" w:rsidRDefault="002547AC" w:rsidP="002547AC">
      <w:pPr>
        <w:rPr>
          <w:szCs w:val="18"/>
        </w:rPr>
      </w:pPr>
      <w:r w:rsidRPr="00DB38F9">
        <w:rPr>
          <w:szCs w:val="18"/>
        </w:rPr>
        <w:t>………………………………………………………………………………………………………………………………………………………………………………………………………………………………………………………………………………………………………………………………………………………………………………………………………………………</w:t>
      </w:r>
    </w:p>
    <w:p w14:paraId="61A98AB1" w14:textId="77777777" w:rsidR="00583CFF" w:rsidRPr="00DB38F9" w:rsidRDefault="00583CFF" w:rsidP="002547AC">
      <w:pPr>
        <w:rPr>
          <w:szCs w:val="18"/>
        </w:rPr>
      </w:pPr>
    </w:p>
    <w:p w14:paraId="56D9DAED" w14:textId="0D51AA10" w:rsidR="002547AC" w:rsidRPr="00DB38F9" w:rsidRDefault="009A5673" w:rsidP="00C22C87">
      <w:pPr>
        <w:pStyle w:val="Lijstalinea"/>
        <w:numPr>
          <w:ilvl w:val="0"/>
          <w:numId w:val="22"/>
        </w:numPr>
        <w:ind w:hanging="720"/>
        <w:rPr>
          <w:szCs w:val="18"/>
        </w:rPr>
      </w:pPr>
      <w:r>
        <w:rPr>
          <w:szCs w:val="18"/>
        </w:rPr>
        <w:t>Geef een overzicht van de t</w:t>
      </w:r>
      <w:r w:rsidR="002547AC" w:rsidRPr="00DB38F9">
        <w:rPr>
          <w:szCs w:val="18"/>
        </w:rPr>
        <w:t xml:space="preserve">oepasselijkheid </w:t>
      </w:r>
      <w:r>
        <w:rPr>
          <w:szCs w:val="18"/>
        </w:rPr>
        <w:t xml:space="preserve">van de </w:t>
      </w:r>
      <w:r w:rsidR="002547AC" w:rsidRPr="00DB38F9">
        <w:rPr>
          <w:szCs w:val="18"/>
        </w:rPr>
        <w:t>Kaderrichtlijn Mariene Strategie (KRM) en Nationaal Water Programma 2022-2027</w:t>
      </w:r>
      <w:r>
        <w:rPr>
          <w:szCs w:val="18"/>
        </w:rPr>
        <w:t xml:space="preserve">, </w:t>
      </w:r>
      <w:r w:rsidR="002547AC" w:rsidRPr="00DB38F9">
        <w:rPr>
          <w:szCs w:val="18"/>
        </w:rPr>
        <w:t>waaronder het Programma Noordzee 2022-2027</w:t>
      </w:r>
    </w:p>
    <w:p w14:paraId="5A4910EC" w14:textId="3F3B99F7" w:rsidR="002547AC" w:rsidRDefault="002547AC" w:rsidP="002547AC">
      <w:pPr>
        <w:rPr>
          <w:szCs w:val="18"/>
        </w:rPr>
      </w:pPr>
      <w:r w:rsidRPr="00DB38F9">
        <w:rPr>
          <w:szCs w:val="18"/>
        </w:rPr>
        <w:t>………………………………………………………………………………………………………………………………………………………………………………………………………………………………………………………………………………………………………………………………………………………………………………………………………………………</w:t>
      </w:r>
    </w:p>
    <w:p w14:paraId="6C8E6395" w14:textId="77777777" w:rsidR="00C22C87" w:rsidRPr="00DB38F9" w:rsidRDefault="00C22C87" w:rsidP="002547AC">
      <w:pPr>
        <w:rPr>
          <w:szCs w:val="18"/>
        </w:rPr>
      </w:pPr>
    </w:p>
    <w:p w14:paraId="401B1429" w14:textId="548FA1D5" w:rsidR="002547AC" w:rsidRPr="00DB38F9" w:rsidRDefault="00D239BE" w:rsidP="00C22C87">
      <w:pPr>
        <w:pStyle w:val="Lijstalinea"/>
        <w:numPr>
          <w:ilvl w:val="0"/>
          <w:numId w:val="22"/>
        </w:numPr>
        <w:ind w:hanging="720"/>
        <w:rPr>
          <w:szCs w:val="18"/>
        </w:rPr>
      </w:pPr>
      <w:r>
        <w:rPr>
          <w:szCs w:val="18"/>
        </w:rPr>
        <w:t>Geef een overzicht van de t</w:t>
      </w:r>
      <w:r w:rsidRPr="00DB38F9">
        <w:rPr>
          <w:szCs w:val="18"/>
        </w:rPr>
        <w:t xml:space="preserve">oepasselijke </w:t>
      </w:r>
      <w:r w:rsidR="002547AC" w:rsidRPr="00DB38F9">
        <w:rPr>
          <w:szCs w:val="18"/>
        </w:rPr>
        <w:t xml:space="preserve">vergunningsvoorwaarden en voorschriften van het bevoegd gezag ten aanzien van de specifieke </w:t>
      </w:r>
      <w:r>
        <w:rPr>
          <w:szCs w:val="18"/>
        </w:rPr>
        <w:t>kabel/leiding</w:t>
      </w:r>
    </w:p>
    <w:p w14:paraId="69E14E58" w14:textId="4D626FF6" w:rsidR="002547AC" w:rsidRPr="00DB38F9" w:rsidRDefault="002547AC" w:rsidP="002547AC">
      <w:pPr>
        <w:rPr>
          <w:szCs w:val="18"/>
        </w:rPr>
      </w:pPr>
      <w:r w:rsidRPr="00DB38F9">
        <w:rPr>
          <w:szCs w:val="18"/>
        </w:rPr>
        <w:t>………………………………………………………………………………………………………………………………………………………………………………………………………………………………………………………………………………………………………………………………………………………………………………………………………………</w:t>
      </w:r>
      <w:r w:rsidR="00C22C87">
        <w:rPr>
          <w:szCs w:val="18"/>
        </w:rPr>
        <w:t>………</w:t>
      </w:r>
    </w:p>
    <w:p w14:paraId="2808E29C" w14:textId="48D1C974" w:rsidR="00DB38F9" w:rsidRDefault="00DB38F9" w:rsidP="002547AC">
      <w:pPr>
        <w:rPr>
          <w:szCs w:val="18"/>
        </w:rPr>
      </w:pPr>
    </w:p>
    <w:p w14:paraId="332A4567" w14:textId="77777777" w:rsidR="004F23E0" w:rsidRPr="00DB38F9" w:rsidRDefault="004F23E0" w:rsidP="002547AC">
      <w:pPr>
        <w:rPr>
          <w:szCs w:val="18"/>
        </w:rPr>
      </w:pPr>
    </w:p>
    <w:p w14:paraId="00DCDB8A" w14:textId="30691546" w:rsidR="002547AC" w:rsidRPr="00DB38F9" w:rsidRDefault="00D239BE" w:rsidP="00C22C87">
      <w:pPr>
        <w:pStyle w:val="Lijstalinea"/>
        <w:numPr>
          <w:ilvl w:val="0"/>
          <w:numId w:val="22"/>
        </w:numPr>
        <w:ind w:hanging="720"/>
        <w:rPr>
          <w:szCs w:val="18"/>
        </w:rPr>
      </w:pPr>
      <w:r>
        <w:rPr>
          <w:szCs w:val="18"/>
        </w:rPr>
        <w:t>Geef een overzicht van de j</w:t>
      </w:r>
      <w:r w:rsidR="002547AC" w:rsidRPr="00DB38F9">
        <w:rPr>
          <w:szCs w:val="18"/>
        </w:rPr>
        <w:t xml:space="preserve">uridische ontwikkelingen, zoals de aanwijzing van beschermde gebieden betreffende het gebied waar de specifieke </w:t>
      </w:r>
      <w:r>
        <w:rPr>
          <w:szCs w:val="18"/>
        </w:rPr>
        <w:t>kabel/leiding</w:t>
      </w:r>
      <w:r w:rsidR="002547AC" w:rsidRPr="00DB38F9">
        <w:rPr>
          <w:szCs w:val="18"/>
        </w:rPr>
        <w:t xml:space="preserve"> ligt</w:t>
      </w:r>
    </w:p>
    <w:p w14:paraId="33DEF8B4" w14:textId="412004B4" w:rsidR="002547AC" w:rsidRPr="00DB38F9" w:rsidRDefault="002547AC" w:rsidP="002547AC">
      <w:pPr>
        <w:rPr>
          <w:szCs w:val="18"/>
        </w:rPr>
      </w:pPr>
      <w:bookmarkStart w:id="0" w:name="_Hlk115708830"/>
      <w:r w:rsidRPr="00DB38F9">
        <w:rPr>
          <w:szCs w:val="18"/>
        </w:rPr>
        <w:t>………………………………………………………………………………………………………………………………</w:t>
      </w:r>
      <w:r w:rsidR="00DE0883">
        <w:rPr>
          <w:szCs w:val="18"/>
        </w:rPr>
        <w:t>………</w:t>
      </w:r>
      <w:r w:rsidR="004F23E0">
        <w:rPr>
          <w:szCs w:val="18"/>
        </w:rPr>
        <w:br/>
      </w:r>
      <w:r w:rsidRPr="00DB38F9">
        <w:rPr>
          <w:szCs w:val="18"/>
        </w:rPr>
        <w:t>………………………………………………………………………………………………………………………………</w:t>
      </w:r>
      <w:r w:rsidR="00DE0883">
        <w:rPr>
          <w:szCs w:val="18"/>
        </w:rPr>
        <w:t>………</w:t>
      </w:r>
      <w:r w:rsidR="004F23E0">
        <w:rPr>
          <w:szCs w:val="18"/>
        </w:rPr>
        <w:br/>
      </w:r>
      <w:r w:rsidRPr="00DB38F9">
        <w:rPr>
          <w:szCs w:val="18"/>
        </w:rPr>
        <w:t>………………………………………………………………………………………………………………………………</w:t>
      </w:r>
      <w:r w:rsidR="00DE0883">
        <w:rPr>
          <w:szCs w:val="18"/>
        </w:rPr>
        <w:t>………</w:t>
      </w:r>
      <w:r w:rsidR="004F23E0">
        <w:rPr>
          <w:szCs w:val="18"/>
        </w:rPr>
        <w:br/>
      </w:r>
    </w:p>
    <w:bookmarkEnd w:id="0"/>
    <w:p w14:paraId="7A0C6813" w14:textId="787BBD87" w:rsidR="00DB38F9" w:rsidRDefault="00DB38F9" w:rsidP="002547AC">
      <w:pPr>
        <w:rPr>
          <w:szCs w:val="18"/>
        </w:rPr>
      </w:pPr>
    </w:p>
    <w:p w14:paraId="3E22ECF0" w14:textId="77777777" w:rsidR="002C4C08" w:rsidRPr="00DB38F9" w:rsidRDefault="002C4C08" w:rsidP="002547AC">
      <w:pPr>
        <w:rPr>
          <w:szCs w:val="18"/>
        </w:rPr>
      </w:pPr>
    </w:p>
    <w:p w14:paraId="3D9B5B0D" w14:textId="0EC66C0B" w:rsidR="002547AC" w:rsidRPr="00DB38F9" w:rsidRDefault="004F23E0" w:rsidP="00C22C87">
      <w:pPr>
        <w:pStyle w:val="Lijstalinea"/>
        <w:numPr>
          <w:ilvl w:val="0"/>
          <w:numId w:val="22"/>
        </w:numPr>
        <w:ind w:hanging="720"/>
        <w:rPr>
          <w:szCs w:val="18"/>
        </w:rPr>
      </w:pPr>
      <w:r w:rsidRPr="00DB38F9">
        <w:rPr>
          <w:szCs w:val="18"/>
        </w:rPr>
        <w:t>I</w:t>
      </w:r>
      <w:r w:rsidR="002547AC" w:rsidRPr="00DB38F9">
        <w:rPr>
          <w:szCs w:val="18"/>
        </w:rPr>
        <w:t>s</w:t>
      </w:r>
      <w:r w:rsidR="00D239BE">
        <w:rPr>
          <w:szCs w:val="18"/>
        </w:rPr>
        <w:t xml:space="preserve"> er</w:t>
      </w:r>
      <w:r w:rsidR="002547AC" w:rsidRPr="00DB38F9">
        <w:rPr>
          <w:szCs w:val="18"/>
        </w:rPr>
        <w:t xml:space="preserve"> overige regelgeving van toepassing zoals</w:t>
      </w:r>
      <w:r w:rsidR="00D239BE">
        <w:rPr>
          <w:szCs w:val="18"/>
        </w:rPr>
        <w:t>:</w:t>
      </w:r>
      <w:r w:rsidR="002547AC" w:rsidRPr="00DB38F9">
        <w:rPr>
          <w:szCs w:val="18"/>
        </w:rPr>
        <w:t xml:space="preserve"> een baggerreglement, afspraken op brancheniveau, crossing agreements, regels betreffende circulaire economie, stralingsbescherming</w:t>
      </w:r>
      <w:r w:rsidR="00D239BE">
        <w:rPr>
          <w:szCs w:val="18"/>
        </w:rPr>
        <w:t xml:space="preserve"> of de</w:t>
      </w:r>
      <w:r w:rsidR="002547AC" w:rsidRPr="00DB38F9">
        <w:rPr>
          <w:szCs w:val="18"/>
        </w:rPr>
        <w:t xml:space="preserve"> NEN 3656?</w:t>
      </w:r>
    </w:p>
    <w:p w14:paraId="0C00E0B3" w14:textId="3AE46B7A" w:rsidR="002547AC" w:rsidRPr="00DB38F9" w:rsidRDefault="002547AC" w:rsidP="002547AC">
      <w:pPr>
        <w:rPr>
          <w:szCs w:val="18"/>
        </w:rPr>
      </w:pPr>
      <w:r w:rsidRPr="00DB38F9">
        <w:rPr>
          <w:szCs w:val="18"/>
        </w:rPr>
        <w:t>……………………………………………………………………………………………………………………………………</w:t>
      </w:r>
      <w:r w:rsidR="002C4C08">
        <w:rPr>
          <w:szCs w:val="18"/>
        </w:rPr>
        <w:br/>
      </w:r>
      <w:r w:rsidRPr="00DB38F9">
        <w:rPr>
          <w:szCs w:val="18"/>
        </w:rPr>
        <w:t>……………………………………………………………………………………………………………………………………</w:t>
      </w:r>
      <w:r w:rsidR="002C4C08">
        <w:rPr>
          <w:szCs w:val="18"/>
        </w:rPr>
        <w:br/>
      </w:r>
      <w:r w:rsidRPr="00DB38F9">
        <w:rPr>
          <w:szCs w:val="18"/>
        </w:rPr>
        <w:t>……………………………………………………………………………………………………………………………………</w:t>
      </w:r>
    </w:p>
    <w:p w14:paraId="18B8DC17" w14:textId="6D16E2D2" w:rsidR="002547AC" w:rsidRDefault="002547AC" w:rsidP="002547AC">
      <w:pPr>
        <w:rPr>
          <w:szCs w:val="18"/>
        </w:rPr>
      </w:pPr>
    </w:p>
    <w:p w14:paraId="06E02684" w14:textId="595BF1F6" w:rsidR="002547AC" w:rsidRPr="00DB38F9" w:rsidRDefault="004F23E0" w:rsidP="00C22C87">
      <w:pPr>
        <w:pStyle w:val="Lijstalinea"/>
        <w:numPr>
          <w:ilvl w:val="0"/>
          <w:numId w:val="22"/>
        </w:numPr>
        <w:ind w:hanging="720"/>
        <w:rPr>
          <w:szCs w:val="18"/>
        </w:rPr>
      </w:pPr>
      <w:r w:rsidRPr="00DB38F9">
        <w:rPr>
          <w:szCs w:val="18"/>
        </w:rPr>
        <w:t>B</w:t>
      </w:r>
      <w:r w:rsidR="002547AC" w:rsidRPr="00DB38F9">
        <w:rPr>
          <w:szCs w:val="18"/>
        </w:rPr>
        <w:t xml:space="preserve">eschrijf de bijzondere juridische aandachtspunten. </w:t>
      </w:r>
    </w:p>
    <w:p w14:paraId="6032465B" w14:textId="7777C22D" w:rsidR="002547AC" w:rsidRPr="00DB38F9" w:rsidRDefault="002547AC" w:rsidP="002547AC">
      <w:pPr>
        <w:rPr>
          <w:szCs w:val="18"/>
        </w:rPr>
      </w:pPr>
      <w:r w:rsidRPr="00DB38F9">
        <w:rPr>
          <w:szCs w:val="18"/>
        </w:rPr>
        <w:t>………………………………………………………………………………………………………………………………………………………………………………………………………………………………………………………………………………………………………………………………………………………………………………………………………………………</w:t>
      </w:r>
    </w:p>
    <w:p w14:paraId="03C1F7F0" w14:textId="2E5051E7" w:rsidR="002547AC" w:rsidRDefault="002547AC" w:rsidP="002547AC">
      <w:pPr>
        <w:rPr>
          <w:szCs w:val="18"/>
        </w:rPr>
      </w:pPr>
    </w:p>
    <w:p w14:paraId="5DEE37D3" w14:textId="62D10437" w:rsidR="00DB38F9" w:rsidRDefault="00DB38F9" w:rsidP="002547AC">
      <w:pPr>
        <w:rPr>
          <w:szCs w:val="18"/>
        </w:rPr>
      </w:pPr>
    </w:p>
    <w:p w14:paraId="0438CDA9" w14:textId="087B5AC2" w:rsidR="002547AC" w:rsidRPr="00DB38F9" w:rsidRDefault="002547AC" w:rsidP="002547AC">
      <w:pPr>
        <w:rPr>
          <w:b/>
          <w:bCs/>
          <w:szCs w:val="18"/>
          <w:u w:val="single"/>
        </w:rPr>
      </w:pPr>
      <w:r w:rsidRPr="00DB38F9">
        <w:rPr>
          <w:b/>
          <w:bCs/>
          <w:szCs w:val="18"/>
          <w:u w:val="single"/>
        </w:rPr>
        <w:t>Kenmerken van de offshore pijpleidingen</w:t>
      </w:r>
    </w:p>
    <w:p w14:paraId="12367396" w14:textId="1CCD5B10" w:rsidR="002547AC" w:rsidRDefault="00AA0EC0" w:rsidP="002547AC">
      <w:pPr>
        <w:rPr>
          <w:szCs w:val="18"/>
        </w:rPr>
      </w:pPr>
      <w:r>
        <w:rPr>
          <w:szCs w:val="18"/>
        </w:rPr>
        <w:t xml:space="preserve">Dit onderdeel beschrijft de </w:t>
      </w:r>
      <w:r w:rsidR="002547AC" w:rsidRPr="00DB38F9">
        <w:rPr>
          <w:szCs w:val="18"/>
        </w:rPr>
        <w:t xml:space="preserve">relevante (technische) gegevens </w:t>
      </w:r>
      <w:r>
        <w:rPr>
          <w:szCs w:val="18"/>
        </w:rPr>
        <w:t xml:space="preserve">en ligging </w:t>
      </w:r>
      <w:r w:rsidR="002547AC" w:rsidRPr="00DB38F9">
        <w:rPr>
          <w:szCs w:val="18"/>
        </w:rPr>
        <w:t xml:space="preserve">van de </w:t>
      </w:r>
      <w:r>
        <w:rPr>
          <w:szCs w:val="18"/>
        </w:rPr>
        <w:t>kabel/leiding</w:t>
      </w:r>
      <w:r w:rsidR="002547AC" w:rsidRPr="00DB38F9">
        <w:rPr>
          <w:szCs w:val="18"/>
        </w:rPr>
        <w:t>.</w:t>
      </w:r>
    </w:p>
    <w:p w14:paraId="04D26752" w14:textId="77777777" w:rsidR="00DB38F9" w:rsidRPr="00DB38F9" w:rsidRDefault="00DB38F9" w:rsidP="002547AC">
      <w:pPr>
        <w:rPr>
          <w:szCs w:val="18"/>
        </w:rPr>
      </w:pPr>
    </w:p>
    <w:p w14:paraId="4DFCF4E4" w14:textId="55697503" w:rsidR="002547AC" w:rsidRPr="00DB38F9" w:rsidRDefault="004F23E0" w:rsidP="004F23E0">
      <w:pPr>
        <w:pStyle w:val="Lijstalinea"/>
        <w:numPr>
          <w:ilvl w:val="0"/>
          <w:numId w:val="22"/>
        </w:numPr>
        <w:ind w:hanging="720"/>
        <w:rPr>
          <w:szCs w:val="18"/>
        </w:rPr>
      </w:pPr>
      <w:r w:rsidRPr="00DB38F9">
        <w:rPr>
          <w:szCs w:val="18"/>
        </w:rPr>
        <w:t>B</w:t>
      </w:r>
      <w:r w:rsidR="002547AC" w:rsidRPr="00DB38F9">
        <w:rPr>
          <w:szCs w:val="18"/>
        </w:rPr>
        <w:t>eschrijf de functie van de leiding en het getransporteerde medium (olie, gas, condensaat, methanol, hydraulische olie, stroom- of datakabels, etc.</w:t>
      </w:r>
      <w:r w:rsidR="00530353">
        <w:rPr>
          <w:szCs w:val="18"/>
        </w:rPr>
        <w:t>)</w:t>
      </w:r>
    </w:p>
    <w:p w14:paraId="7C4BBFE4" w14:textId="012090E8" w:rsidR="002547AC" w:rsidRPr="00DB38F9" w:rsidRDefault="002547AC" w:rsidP="002547AC">
      <w:pPr>
        <w:rPr>
          <w:szCs w:val="18"/>
        </w:rPr>
      </w:pPr>
      <w:r w:rsidRPr="00DB38F9">
        <w:rPr>
          <w:szCs w:val="18"/>
        </w:rPr>
        <w:t>………………………………………………………………………………………………………………………………………………………………………………………………………………………………………………………………………………………………………………………………………………………………………………………………………………………</w:t>
      </w:r>
    </w:p>
    <w:p w14:paraId="1E9AC17A" w14:textId="77777777" w:rsidR="00DB38F9" w:rsidRPr="00DB38F9" w:rsidRDefault="00DB38F9" w:rsidP="002547AC">
      <w:pPr>
        <w:rPr>
          <w:szCs w:val="18"/>
        </w:rPr>
      </w:pPr>
    </w:p>
    <w:p w14:paraId="009B743F" w14:textId="6A6EAA89" w:rsidR="002547AC" w:rsidRPr="00DB38F9" w:rsidRDefault="004F23E0" w:rsidP="004F23E0">
      <w:pPr>
        <w:pStyle w:val="Lijstalinea"/>
        <w:numPr>
          <w:ilvl w:val="0"/>
          <w:numId w:val="22"/>
        </w:numPr>
        <w:ind w:hanging="720"/>
        <w:rPr>
          <w:szCs w:val="18"/>
        </w:rPr>
      </w:pPr>
      <w:r w:rsidRPr="00DB38F9">
        <w:rPr>
          <w:szCs w:val="18"/>
        </w:rPr>
        <w:t>B</w:t>
      </w:r>
      <w:r w:rsidR="002547AC" w:rsidRPr="00DB38F9">
        <w:rPr>
          <w:szCs w:val="18"/>
        </w:rPr>
        <w:t>eschrijf de ontwerpgegevens</w:t>
      </w:r>
      <w:r w:rsidR="00530353">
        <w:rPr>
          <w:szCs w:val="18"/>
        </w:rPr>
        <w:t xml:space="preserve"> van de kabel/leiding</w:t>
      </w:r>
      <w:r w:rsidR="00DE0883">
        <w:rPr>
          <w:szCs w:val="18"/>
        </w:rPr>
        <w:t>, waaronder:</w:t>
      </w:r>
      <w:r w:rsidR="002547AC" w:rsidRPr="00DB38F9">
        <w:rPr>
          <w:szCs w:val="18"/>
        </w:rPr>
        <w:t xml:space="preserve"> lengte, </w:t>
      </w:r>
      <w:r w:rsidR="00DE0883">
        <w:rPr>
          <w:szCs w:val="18"/>
        </w:rPr>
        <w:t>binnen- en buiten</w:t>
      </w:r>
      <w:r w:rsidR="002547AC" w:rsidRPr="00DB38F9">
        <w:rPr>
          <w:szCs w:val="18"/>
        </w:rPr>
        <w:t>diameter, wanddikte, materiaal</w:t>
      </w:r>
      <w:r w:rsidR="00DE0883">
        <w:rPr>
          <w:szCs w:val="18"/>
        </w:rPr>
        <w:t xml:space="preserve"> (inclusief de specificering per laag van de legering en de coating)</w:t>
      </w:r>
      <w:r w:rsidR="002547AC" w:rsidRPr="00DB38F9">
        <w:rPr>
          <w:szCs w:val="18"/>
        </w:rPr>
        <w:t>, ontwerpdruk en ontwerptemperatuur</w:t>
      </w:r>
      <w:r w:rsidR="00465239">
        <w:rPr>
          <w:szCs w:val="18"/>
        </w:rPr>
        <w:t>. Dit kan verduidelijkt worden met tekeningen van dwarsdoorsneden van de leiding.</w:t>
      </w:r>
    </w:p>
    <w:p w14:paraId="66C73DCC" w14:textId="29106AB4" w:rsidR="002547AC" w:rsidRPr="00DB38F9" w:rsidRDefault="002547AC" w:rsidP="002547AC">
      <w:pPr>
        <w:rPr>
          <w:szCs w:val="18"/>
        </w:rPr>
      </w:pPr>
      <w:r w:rsidRPr="00DB38F9">
        <w:rPr>
          <w:szCs w:val="18"/>
        </w:rPr>
        <w:t>………………………………………………………………………………………………………………………………………………………………………………………………………………………………………………………………………………………………………………………………………………………………………………………………………………………</w:t>
      </w:r>
    </w:p>
    <w:p w14:paraId="75DA5082" w14:textId="0D165576" w:rsidR="002547AC" w:rsidRPr="00DB38F9" w:rsidRDefault="002547AC" w:rsidP="002547AC">
      <w:pPr>
        <w:rPr>
          <w:szCs w:val="18"/>
        </w:rPr>
      </w:pPr>
    </w:p>
    <w:p w14:paraId="3C0CD97E" w14:textId="630D854E" w:rsidR="002547AC" w:rsidRDefault="004F23E0" w:rsidP="004F23E0">
      <w:pPr>
        <w:pStyle w:val="Lijstalinea"/>
        <w:numPr>
          <w:ilvl w:val="0"/>
          <w:numId w:val="22"/>
        </w:numPr>
        <w:ind w:hanging="720"/>
        <w:rPr>
          <w:szCs w:val="18"/>
        </w:rPr>
      </w:pPr>
      <w:r w:rsidRPr="00DB38F9">
        <w:rPr>
          <w:szCs w:val="18"/>
        </w:rPr>
        <w:t>B</w:t>
      </w:r>
      <w:r w:rsidR="002547AC" w:rsidRPr="00DB38F9">
        <w:rPr>
          <w:szCs w:val="18"/>
        </w:rPr>
        <w:t>eschrijf het coatingmateriaal</w:t>
      </w:r>
      <w:r w:rsidR="001503B6">
        <w:rPr>
          <w:szCs w:val="18"/>
        </w:rPr>
        <w:t>,</w:t>
      </w:r>
      <w:r w:rsidR="002547AC" w:rsidRPr="00DB38F9">
        <w:rPr>
          <w:szCs w:val="18"/>
        </w:rPr>
        <w:t xml:space="preserve"> de coatingdikte</w:t>
      </w:r>
      <w:r w:rsidR="001503B6">
        <w:rPr>
          <w:szCs w:val="18"/>
        </w:rPr>
        <w:t xml:space="preserve"> en hoeveelheid en samenstelling van opofferingsanodes</w:t>
      </w:r>
      <w:r w:rsidR="00530353">
        <w:rPr>
          <w:szCs w:val="18"/>
        </w:rPr>
        <w:t xml:space="preserve"> van de kabel/leiding</w:t>
      </w:r>
    </w:p>
    <w:p w14:paraId="534A3790" w14:textId="3ADF05CD" w:rsidR="00583CFF" w:rsidRDefault="00583CFF" w:rsidP="00583CFF">
      <w:pPr>
        <w:rPr>
          <w:szCs w:val="18"/>
        </w:rPr>
      </w:pPr>
      <w:r>
        <w:rPr>
          <w:szCs w:val="18"/>
        </w:rPr>
        <w:t>………………………………………………………………………………………………………………………………</w:t>
      </w:r>
    </w:p>
    <w:p w14:paraId="3DCFB4B6" w14:textId="3EDEE777" w:rsidR="00583CFF" w:rsidRDefault="00583CFF" w:rsidP="00583CFF">
      <w:pPr>
        <w:rPr>
          <w:szCs w:val="18"/>
        </w:rPr>
      </w:pPr>
      <w:r>
        <w:rPr>
          <w:szCs w:val="18"/>
        </w:rPr>
        <w:t>………………………………………………………………………………………………………………………………</w:t>
      </w:r>
    </w:p>
    <w:p w14:paraId="0CEAF1D0" w14:textId="77777777" w:rsidR="00583CFF" w:rsidRDefault="00583CFF" w:rsidP="00583CFF">
      <w:pPr>
        <w:rPr>
          <w:szCs w:val="18"/>
        </w:rPr>
      </w:pPr>
      <w:r>
        <w:rPr>
          <w:szCs w:val="18"/>
        </w:rPr>
        <w:t>………………………………………………………………………………………………………………………………</w:t>
      </w:r>
    </w:p>
    <w:p w14:paraId="18EE4F3C" w14:textId="77777777" w:rsidR="00583CFF" w:rsidRPr="00583CFF" w:rsidRDefault="00583CFF" w:rsidP="00583CFF">
      <w:pPr>
        <w:rPr>
          <w:szCs w:val="18"/>
        </w:rPr>
      </w:pPr>
    </w:p>
    <w:p w14:paraId="0F74824A" w14:textId="188F223D" w:rsidR="002547AC" w:rsidRPr="00DB38F9" w:rsidRDefault="004F23E0" w:rsidP="004F23E0">
      <w:pPr>
        <w:pStyle w:val="Lijstalinea"/>
        <w:numPr>
          <w:ilvl w:val="0"/>
          <w:numId w:val="22"/>
        </w:numPr>
        <w:ind w:hanging="720"/>
        <w:rPr>
          <w:szCs w:val="18"/>
        </w:rPr>
      </w:pPr>
      <w:r w:rsidRPr="00DB38F9">
        <w:rPr>
          <w:szCs w:val="18"/>
        </w:rPr>
        <w:t>B</w:t>
      </w:r>
      <w:r w:rsidR="002547AC" w:rsidRPr="00DB38F9">
        <w:rPr>
          <w:szCs w:val="18"/>
        </w:rPr>
        <w:t xml:space="preserve">eschrijf de aanwezigheid van </w:t>
      </w:r>
      <w:r w:rsidR="00530353">
        <w:rPr>
          <w:szCs w:val="18"/>
        </w:rPr>
        <w:t xml:space="preserve">eventuele </w:t>
      </w:r>
      <w:r w:rsidR="002547AC" w:rsidRPr="00DB38F9">
        <w:rPr>
          <w:szCs w:val="18"/>
        </w:rPr>
        <w:t>uitstekende delen</w:t>
      </w:r>
      <w:r w:rsidR="00530353">
        <w:rPr>
          <w:szCs w:val="18"/>
        </w:rPr>
        <w:t xml:space="preserve">. Beschrijf de </w:t>
      </w:r>
      <w:r w:rsidR="002547AC" w:rsidRPr="00DB38F9">
        <w:rPr>
          <w:szCs w:val="18"/>
        </w:rPr>
        <w:t>plaatsen en afmetingen van tubelures, anodes, tie-ins, afsluiters, expansion loops, protection frames en piggy back leidingen</w:t>
      </w:r>
      <w:r w:rsidR="00530353">
        <w:rPr>
          <w:szCs w:val="18"/>
        </w:rPr>
        <w:t>.</w:t>
      </w:r>
    </w:p>
    <w:p w14:paraId="03B71718" w14:textId="17E97008" w:rsidR="002547AC" w:rsidRDefault="002547AC" w:rsidP="002547AC">
      <w:pPr>
        <w:rPr>
          <w:szCs w:val="18"/>
        </w:rPr>
      </w:pPr>
      <w:r w:rsidRPr="00DB38F9">
        <w:rPr>
          <w:szCs w:val="18"/>
        </w:rPr>
        <w:t>………………………………………………………………………………………………………………………………………………………………………………………………………………………………………………………………………………………………………………………………………………………………………………………………………………………</w:t>
      </w:r>
    </w:p>
    <w:p w14:paraId="717BAF8E" w14:textId="77777777" w:rsidR="002C4C08" w:rsidRPr="00DB38F9" w:rsidRDefault="002C4C08" w:rsidP="002547AC">
      <w:pPr>
        <w:rPr>
          <w:szCs w:val="18"/>
        </w:rPr>
      </w:pPr>
    </w:p>
    <w:p w14:paraId="5680F7CC" w14:textId="77777777" w:rsidR="00C54436" w:rsidRDefault="00C54436">
      <w:pPr>
        <w:spacing w:line="240" w:lineRule="auto"/>
        <w:rPr>
          <w:rFonts w:eastAsiaTheme="minorHAnsi" w:cstheme="minorBidi"/>
          <w:szCs w:val="18"/>
          <w:lang w:eastAsia="en-US"/>
        </w:rPr>
      </w:pPr>
      <w:r>
        <w:rPr>
          <w:szCs w:val="18"/>
        </w:rPr>
        <w:br w:type="page"/>
      </w:r>
    </w:p>
    <w:p w14:paraId="1C264DC7" w14:textId="6CA31024" w:rsidR="002547AC" w:rsidRPr="00DB38F9" w:rsidRDefault="004F23E0" w:rsidP="009D6773">
      <w:pPr>
        <w:pStyle w:val="Lijstalinea"/>
        <w:numPr>
          <w:ilvl w:val="0"/>
          <w:numId w:val="22"/>
        </w:numPr>
        <w:ind w:hanging="720"/>
        <w:rPr>
          <w:szCs w:val="18"/>
        </w:rPr>
      </w:pPr>
      <w:r w:rsidRPr="00DB38F9">
        <w:rPr>
          <w:szCs w:val="18"/>
        </w:rPr>
        <w:lastRenderedPageBreak/>
        <w:t>B</w:t>
      </w:r>
      <w:r w:rsidR="002547AC" w:rsidRPr="00DB38F9">
        <w:rPr>
          <w:szCs w:val="18"/>
        </w:rPr>
        <w:t xml:space="preserve">eschrijf de ligging van de leiding op of in de zeebodem en de </w:t>
      </w:r>
      <w:r w:rsidR="00530353">
        <w:rPr>
          <w:szCs w:val="18"/>
        </w:rPr>
        <w:t xml:space="preserve">eventuele </w:t>
      </w:r>
      <w:r w:rsidR="002547AC" w:rsidRPr="00DB38F9">
        <w:rPr>
          <w:szCs w:val="18"/>
        </w:rPr>
        <w:t>afdekking  gespecificeerd over de leiding</w:t>
      </w:r>
      <w:r w:rsidR="00530353">
        <w:rPr>
          <w:szCs w:val="18"/>
        </w:rPr>
        <w:t>.</w:t>
      </w:r>
      <w:r w:rsidR="002547AC" w:rsidRPr="00DB38F9">
        <w:rPr>
          <w:szCs w:val="18"/>
        </w:rPr>
        <w:t xml:space="preserve"> </w:t>
      </w:r>
      <w:r w:rsidR="00530353" w:rsidRPr="00DB38F9">
        <w:rPr>
          <w:szCs w:val="18"/>
        </w:rPr>
        <w:t>B</w:t>
      </w:r>
      <w:r w:rsidR="002547AC" w:rsidRPr="00DB38F9">
        <w:rPr>
          <w:szCs w:val="18"/>
        </w:rPr>
        <w:t>eschrijf of stortsteen of andere verzwaringen zijn aangebracht</w:t>
      </w:r>
      <w:r w:rsidR="00530353">
        <w:rPr>
          <w:szCs w:val="18"/>
        </w:rPr>
        <w:t>.</w:t>
      </w:r>
      <w:r w:rsidR="00465239">
        <w:rPr>
          <w:szCs w:val="18"/>
        </w:rPr>
        <w:t xml:space="preserve"> </w:t>
      </w:r>
      <w:r w:rsidR="00465239">
        <w:rPr>
          <w:color w:val="FF0000"/>
          <w:szCs w:val="18"/>
        </w:rPr>
        <w:t>Beschrijf welke maatregelen zijn genomen om gevaar voor de omgeving te voorkomen.</w:t>
      </w:r>
    </w:p>
    <w:p w14:paraId="3EF9573A" w14:textId="1FA9953E" w:rsidR="00F671C3" w:rsidRPr="00F671C3" w:rsidRDefault="002547AC" w:rsidP="000223C0">
      <w:pPr>
        <w:rPr>
          <w:szCs w:val="18"/>
        </w:rPr>
      </w:pPr>
      <w:r w:rsidRPr="00DB38F9">
        <w:rPr>
          <w:szCs w:val="18"/>
        </w:rPr>
        <w:t>…………………………………………………………………………………………………………………………</w:t>
      </w:r>
      <w:r w:rsidR="002C4C08">
        <w:rPr>
          <w:szCs w:val="18"/>
        </w:rPr>
        <w:t>……</w:t>
      </w:r>
      <w:r w:rsidR="004F23E0">
        <w:rPr>
          <w:szCs w:val="18"/>
        </w:rPr>
        <w:br/>
      </w:r>
      <w:r w:rsidRPr="00DB38F9">
        <w:rPr>
          <w:szCs w:val="18"/>
        </w:rPr>
        <w:t>………………………………………………………………………………………………………………………………</w:t>
      </w:r>
      <w:r w:rsidR="00C54436">
        <w:rPr>
          <w:szCs w:val="18"/>
        </w:rPr>
        <w:br/>
      </w:r>
      <w:r w:rsidRPr="00DB38F9">
        <w:rPr>
          <w:szCs w:val="18"/>
        </w:rPr>
        <w:t>………………………………………………………………………………………………………………………………</w:t>
      </w:r>
    </w:p>
    <w:p w14:paraId="2F404DFD" w14:textId="0CD9F082" w:rsidR="00C54436" w:rsidRPr="00F671C3" w:rsidRDefault="00C54436" w:rsidP="000223C0">
      <w:pPr>
        <w:rPr>
          <w:szCs w:val="18"/>
        </w:rPr>
      </w:pPr>
    </w:p>
    <w:p w14:paraId="3B63E4CA" w14:textId="1B860DD5"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eschrijf de aanwezigheid van andere infrastructuur</w:t>
      </w:r>
      <w:r w:rsidR="00921B39">
        <w:rPr>
          <w:szCs w:val="18"/>
        </w:rPr>
        <w:t xml:space="preserve">. Denk hierbij aan </w:t>
      </w:r>
      <w:r w:rsidR="002547AC" w:rsidRPr="00DB38F9">
        <w:rPr>
          <w:szCs w:val="18"/>
        </w:rPr>
        <w:t>welke andere offshore pijpleidingen</w:t>
      </w:r>
      <w:r w:rsidR="00921B39">
        <w:rPr>
          <w:szCs w:val="18"/>
        </w:rPr>
        <w:t xml:space="preserve"> er</w:t>
      </w:r>
      <w:r w:rsidR="002547AC" w:rsidRPr="00DB38F9">
        <w:rPr>
          <w:szCs w:val="18"/>
        </w:rPr>
        <w:t xml:space="preserve"> liggen in de nabijheid</w:t>
      </w:r>
      <w:r w:rsidR="00921B39">
        <w:rPr>
          <w:szCs w:val="18"/>
        </w:rPr>
        <w:t xml:space="preserve"> en</w:t>
      </w:r>
      <w:r w:rsidR="002547AC" w:rsidRPr="00DB38F9">
        <w:rPr>
          <w:szCs w:val="18"/>
        </w:rPr>
        <w:t xml:space="preserve"> kruisingen met </w:t>
      </w:r>
      <w:r w:rsidR="00921B39">
        <w:rPr>
          <w:szCs w:val="18"/>
        </w:rPr>
        <w:t xml:space="preserve">andere </w:t>
      </w:r>
      <w:r w:rsidR="002547AC" w:rsidRPr="00DB38F9">
        <w:rPr>
          <w:szCs w:val="18"/>
        </w:rPr>
        <w:t>kabels en leidingen</w:t>
      </w:r>
      <w:r w:rsidR="00921B39">
        <w:rPr>
          <w:szCs w:val="18"/>
        </w:rPr>
        <w:t>.</w:t>
      </w:r>
      <w:r w:rsidR="002547AC" w:rsidRPr="00DB38F9">
        <w:rPr>
          <w:szCs w:val="18"/>
        </w:rPr>
        <w:t xml:space="preserve"> </w:t>
      </w:r>
      <w:r w:rsidR="00921B39" w:rsidRPr="00DB38F9">
        <w:rPr>
          <w:szCs w:val="18"/>
        </w:rPr>
        <w:t>W</w:t>
      </w:r>
      <w:r w:rsidR="002547AC" w:rsidRPr="00DB38F9">
        <w:rPr>
          <w:szCs w:val="18"/>
        </w:rPr>
        <w:t>aar en op welke wijze zijn kruisingen uitgevoerd?</w:t>
      </w:r>
      <w:r w:rsidR="00F671C3">
        <w:rPr>
          <w:szCs w:val="18"/>
        </w:rPr>
        <w:t xml:space="preserve"> Zijn er verbindingen met nog in werking zijnde leidingen?</w:t>
      </w:r>
    </w:p>
    <w:p w14:paraId="00C66873" w14:textId="6EE875C2" w:rsidR="00DB38F9" w:rsidRDefault="002547AC" w:rsidP="002547AC">
      <w:pPr>
        <w:rPr>
          <w:szCs w:val="18"/>
        </w:rPr>
      </w:pPr>
      <w:r w:rsidRPr="00DB38F9">
        <w:rPr>
          <w:szCs w:val="18"/>
        </w:rPr>
        <w:t>……………………………………………………………………………………………………………………………………</w:t>
      </w:r>
      <w:r w:rsidR="00F671C3">
        <w:rPr>
          <w:szCs w:val="18"/>
        </w:rPr>
        <w:t>…</w:t>
      </w:r>
      <w:r w:rsidR="002C4C08">
        <w:rPr>
          <w:szCs w:val="18"/>
        </w:rPr>
        <w:br/>
      </w:r>
      <w:r w:rsidRPr="00DB38F9">
        <w:rPr>
          <w:szCs w:val="18"/>
        </w:rPr>
        <w:t>……………………………………………………………………………………………………………………………………</w:t>
      </w:r>
      <w:r w:rsidR="00F671C3">
        <w:rPr>
          <w:szCs w:val="18"/>
        </w:rPr>
        <w:t>…</w:t>
      </w:r>
      <w:r w:rsidR="002C4C08">
        <w:rPr>
          <w:szCs w:val="18"/>
        </w:rPr>
        <w:br/>
      </w:r>
      <w:r w:rsidRPr="00DB38F9">
        <w:rPr>
          <w:szCs w:val="18"/>
        </w:rPr>
        <w:t>……………………………………………………………………………………………………………………………………</w:t>
      </w:r>
      <w:r w:rsidR="00F671C3">
        <w:rPr>
          <w:szCs w:val="18"/>
        </w:rPr>
        <w:t>…</w:t>
      </w:r>
    </w:p>
    <w:p w14:paraId="6BE1209A" w14:textId="20D36269" w:rsidR="0041646A" w:rsidRPr="00DB38F9" w:rsidRDefault="0041646A" w:rsidP="002547AC">
      <w:pPr>
        <w:rPr>
          <w:szCs w:val="18"/>
        </w:rPr>
      </w:pPr>
    </w:p>
    <w:p w14:paraId="22868BBF" w14:textId="4ADBF35A"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 xml:space="preserve">eschrijf of de route van de leiding loopt nabij </w:t>
      </w:r>
      <w:r w:rsidR="000F1D2F">
        <w:rPr>
          <w:szCs w:val="18"/>
        </w:rPr>
        <w:t xml:space="preserve">de veiligheidszones van </w:t>
      </w:r>
      <w:r w:rsidR="002547AC" w:rsidRPr="00DB38F9">
        <w:rPr>
          <w:szCs w:val="18"/>
        </w:rPr>
        <w:t>platforms en andere objecten</w:t>
      </w:r>
      <w:r w:rsidR="000F1D2F">
        <w:rPr>
          <w:szCs w:val="18"/>
        </w:rPr>
        <w:t>,</w:t>
      </w:r>
      <w:r w:rsidR="002547AC" w:rsidRPr="00DB38F9">
        <w:rPr>
          <w:szCs w:val="18"/>
        </w:rPr>
        <w:t xml:space="preserve"> vermeld </w:t>
      </w:r>
      <w:r w:rsidR="000F1D2F">
        <w:rPr>
          <w:szCs w:val="18"/>
        </w:rPr>
        <w:t xml:space="preserve">hierbij de </w:t>
      </w:r>
      <w:r w:rsidR="002547AC" w:rsidRPr="00DB38F9">
        <w:rPr>
          <w:szCs w:val="18"/>
        </w:rPr>
        <w:t>ligging en afstand</w:t>
      </w:r>
    </w:p>
    <w:p w14:paraId="1EABDB75" w14:textId="0A32C192" w:rsidR="002547AC" w:rsidRPr="00DB38F9" w:rsidRDefault="002547AC" w:rsidP="002547AC">
      <w:pPr>
        <w:rPr>
          <w:szCs w:val="18"/>
        </w:rPr>
      </w:pPr>
      <w:r w:rsidRPr="00DB38F9">
        <w:rPr>
          <w:szCs w:val="18"/>
        </w:rPr>
        <w:t>………………………………………………………………………………………………………………………………………………………………………………………………………………………………………………………………………………………………………………………………………………………………………………………………………………………</w:t>
      </w:r>
    </w:p>
    <w:p w14:paraId="7598FAD2" w14:textId="77777777" w:rsidR="00DB38F9" w:rsidRPr="00DB38F9" w:rsidRDefault="00DB38F9" w:rsidP="002547AC">
      <w:pPr>
        <w:rPr>
          <w:szCs w:val="18"/>
        </w:rPr>
      </w:pPr>
    </w:p>
    <w:p w14:paraId="4CC46E66" w14:textId="3D4BD29B"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eschrijf de inspectiehistorie</w:t>
      </w:r>
      <w:r w:rsidR="00AC03BD">
        <w:rPr>
          <w:szCs w:val="18"/>
        </w:rPr>
        <w:t xml:space="preserve">. Geef hierbij een overzicht van de inspectieresultaten vanaf de plaatsing. Is er blootspoeling of freespanning aangetoond? </w:t>
      </w:r>
      <w:r w:rsidR="000F1D2F">
        <w:rPr>
          <w:szCs w:val="18"/>
        </w:rPr>
        <w:t xml:space="preserve">Zo ja, </w:t>
      </w:r>
      <w:r w:rsidR="0098265E">
        <w:rPr>
          <w:szCs w:val="18"/>
        </w:rPr>
        <w:t>hoe vaak, over welke afstand</w:t>
      </w:r>
      <w:r w:rsidR="00F671C3">
        <w:rPr>
          <w:szCs w:val="18"/>
        </w:rPr>
        <w:t>/hoogte</w:t>
      </w:r>
      <w:r w:rsidR="0098265E">
        <w:rPr>
          <w:szCs w:val="18"/>
        </w:rPr>
        <w:t xml:space="preserve"> en op welke plaatsen? </w:t>
      </w:r>
      <w:r w:rsidR="000F1D2F">
        <w:rPr>
          <w:szCs w:val="18"/>
        </w:rPr>
        <w:t>W</w:t>
      </w:r>
      <w:r w:rsidR="00AC03BD">
        <w:rPr>
          <w:szCs w:val="18"/>
        </w:rPr>
        <w:t>elke maatregelen zijn genomen om dit te repareren?</w:t>
      </w:r>
      <w:r w:rsidR="0098265E">
        <w:rPr>
          <w:szCs w:val="18"/>
        </w:rPr>
        <w:t xml:space="preserve"> Hoe vaak waren </w:t>
      </w:r>
      <w:r w:rsidR="000F1D2F">
        <w:rPr>
          <w:szCs w:val="18"/>
        </w:rPr>
        <w:t xml:space="preserve">in de levenstijd van de kabel/leiding </w:t>
      </w:r>
      <w:r w:rsidR="0098265E">
        <w:rPr>
          <w:szCs w:val="18"/>
        </w:rPr>
        <w:t>maatregelen nodig om de</w:t>
      </w:r>
      <w:r w:rsidR="000F1D2F">
        <w:rPr>
          <w:szCs w:val="18"/>
        </w:rPr>
        <w:t>ze</w:t>
      </w:r>
      <w:r w:rsidR="0098265E">
        <w:rPr>
          <w:szCs w:val="18"/>
        </w:rPr>
        <w:t xml:space="preserve"> overvisbaar te houden?</w:t>
      </w:r>
      <w:r w:rsidR="00F671C3">
        <w:rPr>
          <w:szCs w:val="18"/>
        </w:rPr>
        <w:t xml:space="preserve"> Beschrijf ook de toekomstige inspecties. Wat is de eerstvolgende inspectie en wat is de huidige frequentie en voorstel voor de toekomst?</w:t>
      </w:r>
    </w:p>
    <w:p w14:paraId="26CC16DF" w14:textId="339982E2" w:rsidR="002547AC" w:rsidRPr="00DB38F9" w:rsidRDefault="002547AC" w:rsidP="002547AC">
      <w:pPr>
        <w:rPr>
          <w:szCs w:val="18"/>
        </w:rPr>
      </w:pPr>
      <w:r w:rsidRPr="00DB38F9">
        <w:rPr>
          <w:szCs w:val="18"/>
        </w:rPr>
        <w:t>………………………………………………………………………………………………………………………………………………………………………………………………………………………………………………………………………………………………………………………………………………………………………………………………………………………</w:t>
      </w:r>
    </w:p>
    <w:p w14:paraId="4B89C528" w14:textId="77777777" w:rsidR="00DB38F9" w:rsidRPr="00DB38F9" w:rsidRDefault="00DB38F9" w:rsidP="002547AC">
      <w:pPr>
        <w:rPr>
          <w:szCs w:val="18"/>
        </w:rPr>
      </w:pPr>
    </w:p>
    <w:p w14:paraId="7A9AFB5A" w14:textId="77777777" w:rsidR="00F671C3" w:rsidRDefault="00F671C3" w:rsidP="009D6773">
      <w:pPr>
        <w:pStyle w:val="Lijstalinea"/>
        <w:numPr>
          <w:ilvl w:val="0"/>
          <w:numId w:val="22"/>
        </w:numPr>
        <w:ind w:hanging="720"/>
        <w:rPr>
          <w:szCs w:val="18"/>
        </w:rPr>
      </w:pPr>
      <w:r>
        <w:rPr>
          <w:szCs w:val="18"/>
        </w:rPr>
        <w:t>Beschrijf de conditie van de kabel/leiding. Wat is de (verwachtte) staat van de coatings en anodes of andere onderdelen van het corrosiebeschermingssysteem? Wat is de integriteit van de kabel/leiding? Zijn er eventueel defecten of afwijkingen waargenomen, zoals verandering van stabiliteit, begravingsdiepte, scour, bewegingen, zwakke punten of knikken?</w:t>
      </w:r>
    </w:p>
    <w:p w14:paraId="142B4305" w14:textId="483B5831" w:rsidR="00F671C3" w:rsidRPr="00F671C3" w:rsidRDefault="00F671C3" w:rsidP="000223C0">
      <w:pPr>
        <w:rPr>
          <w:szCs w:val="18"/>
        </w:rPr>
      </w:pPr>
      <w:r w:rsidRPr="00F671C3">
        <w:rPr>
          <w:szCs w:val="18"/>
        </w:rPr>
        <w:t>………………………………………………………………………………………………………………………………………………………………………………………………………………………………………………………………………………………………………………………………………………………………………………………………………………………</w:t>
      </w:r>
      <w:r w:rsidRPr="00F671C3">
        <w:rPr>
          <w:szCs w:val="18"/>
        </w:rPr>
        <w:br/>
      </w:r>
    </w:p>
    <w:p w14:paraId="6CCF5326" w14:textId="77777777" w:rsidR="00E77D24" w:rsidRDefault="00E77D24">
      <w:pPr>
        <w:spacing w:line="240" w:lineRule="auto"/>
        <w:rPr>
          <w:rFonts w:eastAsiaTheme="minorHAnsi" w:cstheme="minorBidi"/>
          <w:szCs w:val="18"/>
          <w:lang w:eastAsia="en-US"/>
        </w:rPr>
      </w:pPr>
      <w:r>
        <w:rPr>
          <w:szCs w:val="18"/>
        </w:rPr>
        <w:br w:type="page"/>
      </w:r>
    </w:p>
    <w:p w14:paraId="64E2FEA0" w14:textId="73B4807A" w:rsidR="002547AC" w:rsidRPr="00DB38F9" w:rsidRDefault="0098265E" w:rsidP="009D6773">
      <w:pPr>
        <w:pStyle w:val="Lijstalinea"/>
        <w:numPr>
          <w:ilvl w:val="0"/>
          <w:numId w:val="22"/>
        </w:numPr>
        <w:ind w:hanging="720"/>
        <w:rPr>
          <w:szCs w:val="18"/>
        </w:rPr>
      </w:pPr>
      <w:r>
        <w:rPr>
          <w:szCs w:val="18"/>
        </w:rPr>
        <w:lastRenderedPageBreak/>
        <w:t>Beschrijf welke verontreinigende stoffen in de leiding aanwezig</w:t>
      </w:r>
      <w:r w:rsidR="000F1D2F">
        <w:rPr>
          <w:szCs w:val="18"/>
        </w:rPr>
        <w:t xml:space="preserve"> kunnen</w:t>
      </w:r>
      <w:r>
        <w:rPr>
          <w:szCs w:val="18"/>
        </w:rPr>
        <w:t xml:space="preserve"> zijn</w:t>
      </w:r>
      <w:r w:rsidR="000F1D2F">
        <w:rPr>
          <w:szCs w:val="18"/>
        </w:rPr>
        <w:t>. D</w:t>
      </w:r>
      <w:r>
        <w:rPr>
          <w:szCs w:val="18"/>
        </w:rPr>
        <w:t xml:space="preserve">enk </w:t>
      </w:r>
      <w:r w:rsidR="000F1D2F">
        <w:rPr>
          <w:szCs w:val="18"/>
        </w:rPr>
        <w:t xml:space="preserve">hierbij </w:t>
      </w:r>
      <w:r>
        <w:rPr>
          <w:szCs w:val="18"/>
        </w:rPr>
        <w:t xml:space="preserve">aan </w:t>
      </w:r>
      <w:r w:rsidR="000F1D2F">
        <w:rPr>
          <w:szCs w:val="18"/>
        </w:rPr>
        <w:t xml:space="preserve">bijvoorbeeld </w:t>
      </w:r>
      <w:r>
        <w:rPr>
          <w:szCs w:val="18"/>
        </w:rPr>
        <w:t>NORM, kwik</w:t>
      </w:r>
      <w:r w:rsidR="000F1D2F">
        <w:rPr>
          <w:szCs w:val="18"/>
        </w:rPr>
        <w:t xml:space="preserve"> en</w:t>
      </w:r>
      <w:r>
        <w:rPr>
          <w:szCs w:val="18"/>
        </w:rPr>
        <w:t xml:space="preserve"> koolwaterstoffen. </w:t>
      </w:r>
      <w:r w:rsidR="00AC03BD">
        <w:rPr>
          <w:szCs w:val="18"/>
        </w:rPr>
        <w:t>Beschrijf</w:t>
      </w:r>
      <w:r w:rsidR="00161F97">
        <w:rPr>
          <w:szCs w:val="18"/>
        </w:rPr>
        <w:t xml:space="preserve"> hoe de </w:t>
      </w:r>
      <w:r w:rsidR="000F1D2F">
        <w:rPr>
          <w:szCs w:val="18"/>
        </w:rPr>
        <w:t>kabel/</w:t>
      </w:r>
      <w:r w:rsidR="00161F97">
        <w:rPr>
          <w:szCs w:val="18"/>
        </w:rPr>
        <w:t>leiding is</w:t>
      </w:r>
      <w:r w:rsidR="000F1D2F">
        <w:rPr>
          <w:szCs w:val="18"/>
        </w:rPr>
        <w:t xml:space="preserve"> of </w:t>
      </w:r>
      <w:r w:rsidR="00161F97">
        <w:rPr>
          <w:szCs w:val="18"/>
        </w:rPr>
        <w:t xml:space="preserve">wordt schoongemaakt. Vermeld de </w:t>
      </w:r>
      <w:r w:rsidR="007E6C74">
        <w:rPr>
          <w:szCs w:val="18"/>
        </w:rPr>
        <w:t>wijze van schoonmaken en de resultaten</w:t>
      </w:r>
      <w:r w:rsidR="005574D5">
        <w:rPr>
          <w:szCs w:val="18"/>
        </w:rPr>
        <w:t xml:space="preserve"> </w:t>
      </w:r>
      <w:r w:rsidR="00DB1021">
        <w:rPr>
          <w:szCs w:val="18"/>
        </w:rPr>
        <w:t>daarvan</w:t>
      </w:r>
      <w:r w:rsidR="00465239">
        <w:rPr>
          <w:szCs w:val="18"/>
        </w:rPr>
        <w:t xml:space="preserve"> middels rapporten waarin details staan over achtergebleven </w:t>
      </w:r>
      <w:r w:rsidR="00465239" w:rsidRPr="00465239">
        <w:rPr>
          <w:szCs w:val="18"/>
        </w:rPr>
        <w:t>koolwaterstoffen of chemicaliën</w:t>
      </w:r>
      <w:r w:rsidR="00DB1021">
        <w:rPr>
          <w:szCs w:val="18"/>
        </w:rPr>
        <w:t>. Geef op hoe het spoel</w:t>
      </w:r>
      <w:r w:rsidR="000F1D2F">
        <w:rPr>
          <w:szCs w:val="18"/>
        </w:rPr>
        <w:t>-</w:t>
      </w:r>
      <w:r w:rsidR="00DB1021">
        <w:rPr>
          <w:szCs w:val="18"/>
        </w:rPr>
        <w:t xml:space="preserve"> en waswater is</w:t>
      </w:r>
      <w:r w:rsidR="000F1D2F">
        <w:rPr>
          <w:szCs w:val="18"/>
        </w:rPr>
        <w:t xml:space="preserve"> </w:t>
      </w:r>
      <w:r w:rsidR="00DB1021">
        <w:rPr>
          <w:szCs w:val="18"/>
        </w:rPr>
        <w:t>verwijderd</w:t>
      </w:r>
      <w:r w:rsidR="000F1D2F">
        <w:rPr>
          <w:szCs w:val="18"/>
        </w:rPr>
        <w:t>.</w:t>
      </w:r>
    </w:p>
    <w:p w14:paraId="734F2ABF" w14:textId="760CD350" w:rsidR="002547AC" w:rsidRPr="00DB38F9" w:rsidRDefault="002547AC" w:rsidP="002547AC">
      <w:pPr>
        <w:rPr>
          <w:szCs w:val="18"/>
        </w:rPr>
      </w:pPr>
      <w:r w:rsidRPr="00DB38F9">
        <w:rPr>
          <w:szCs w:val="18"/>
        </w:rPr>
        <w:t>………………………………………………………………………………………………………………………………………………………………………………………………………………………………………………………………………………………………………………………………………………………………………………………………………………………</w:t>
      </w:r>
    </w:p>
    <w:p w14:paraId="46CECAB9" w14:textId="2D17315E" w:rsidR="0041646A" w:rsidRDefault="0041646A">
      <w:pPr>
        <w:spacing w:line="240" w:lineRule="auto"/>
        <w:rPr>
          <w:rFonts w:eastAsiaTheme="minorHAnsi" w:cstheme="minorBidi"/>
          <w:szCs w:val="18"/>
          <w:lang w:eastAsia="en-US"/>
        </w:rPr>
      </w:pPr>
    </w:p>
    <w:p w14:paraId="71A34DDC" w14:textId="158B968D" w:rsidR="002547AC" w:rsidRPr="00DB38F9" w:rsidRDefault="004F23E0" w:rsidP="009D6773">
      <w:pPr>
        <w:pStyle w:val="Lijstalinea"/>
        <w:numPr>
          <w:ilvl w:val="0"/>
          <w:numId w:val="22"/>
        </w:numPr>
        <w:ind w:right="-126" w:hanging="720"/>
        <w:rPr>
          <w:szCs w:val="18"/>
        </w:rPr>
      </w:pPr>
      <w:r w:rsidRPr="00DB38F9">
        <w:rPr>
          <w:szCs w:val="18"/>
        </w:rPr>
        <w:t>W</w:t>
      </w:r>
      <w:r w:rsidR="002547AC" w:rsidRPr="00DB38F9">
        <w:rPr>
          <w:szCs w:val="18"/>
        </w:rPr>
        <w:t>elke tekeningen zijn er van de route en de leidingdetails?</w:t>
      </w:r>
    </w:p>
    <w:p w14:paraId="20EEE67D" w14:textId="42174CC1" w:rsidR="002547AC" w:rsidRPr="00DB38F9" w:rsidRDefault="002547AC" w:rsidP="002547AC">
      <w:pPr>
        <w:rPr>
          <w:szCs w:val="18"/>
        </w:rPr>
      </w:pPr>
      <w:r w:rsidRPr="00DB38F9">
        <w:rPr>
          <w:szCs w:val="18"/>
        </w:rPr>
        <w:t>………………………………………………………………………………………………………………………</w:t>
      </w:r>
      <w:r w:rsidR="004F23E0">
        <w:rPr>
          <w:szCs w:val="18"/>
        </w:rPr>
        <w:t>………………</w:t>
      </w:r>
      <w:r w:rsidR="0041646A">
        <w:rPr>
          <w:szCs w:val="18"/>
        </w:rPr>
        <w:br/>
      </w:r>
      <w:r w:rsidRPr="00DB38F9">
        <w:rPr>
          <w:szCs w:val="18"/>
        </w:rPr>
        <w:t>……………………………………………………………………………………………………………………</w:t>
      </w:r>
      <w:r w:rsidR="004F23E0">
        <w:rPr>
          <w:szCs w:val="18"/>
        </w:rPr>
        <w:t>…………………</w:t>
      </w:r>
      <w:r w:rsidR="0041646A">
        <w:rPr>
          <w:szCs w:val="18"/>
        </w:rPr>
        <w:br/>
      </w:r>
      <w:r w:rsidRPr="00DB38F9">
        <w:rPr>
          <w:szCs w:val="18"/>
        </w:rPr>
        <w:t>…………………………………</w:t>
      </w:r>
      <w:r w:rsidR="0041646A">
        <w:rPr>
          <w:szCs w:val="18"/>
        </w:rPr>
        <w:t>………………………………………………………………………………………</w:t>
      </w:r>
      <w:r w:rsidR="004F23E0">
        <w:rPr>
          <w:szCs w:val="18"/>
        </w:rPr>
        <w:t>……………</w:t>
      </w:r>
    </w:p>
    <w:p w14:paraId="080CFCBD" w14:textId="5EFA2F70" w:rsidR="002547AC" w:rsidRDefault="002547AC" w:rsidP="002547AC">
      <w:pPr>
        <w:rPr>
          <w:szCs w:val="18"/>
        </w:rPr>
      </w:pPr>
    </w:p>
    <w:p w14:paraId="7548A264" w14:textId="0BD4C63C"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 xml:space="preserve">eschrijf </w:t>
      </w:r>
      <w:r w:rsidR="000F1D2F">
        <w:rPr>
          <w:szCs w:val="18"/>
        </w:rPr>
        <w:t xml:space="preserve">eventueel verdere </w:t>
      </w:r>
      <w:r w:rsidR="002547AC" w:rsidRPr="00DB38F9">
        <w:rPr>
          <w:szCs w:val="18"/>
        </w:rPr>
        <w:t>bijzondere aandachtspunten.</w:t>
      </w:r>
    </w:p>
    <w:p w14:paraId="7E8ADE52" w14:textId="0DC4556B" w:rsidR="002547AC" w:rsidRPr="00DB38F9" w:rsidRDefault="002547AC" w:rsidP="002547AC">
      <w:pPr>
        <w:rPr>
          <w:szCs w:val="18"/>
        </w:rPr>
      </w:pPr>
      <w:r w:rsidRPr="00DB38F9">
        <w:rPr>
          <w:szCs w:val="18"/>
        </w:rPr>
        <w:t>………………………………………………………………………………………………………………………………………………………………………………………………………………………………………………………………………………………………………………………………………………………………………………………………………………………</w:t>
      </w:r>
    </w:p>
    <w:p w14:paraId="1247A03A" w14:textId="42FD23C5" w:rsidR="00DB38F9" w:rsidRDefault="00DB38F9" w:rsidP="002547AC">
      <w:pPr>
        <w:rPr>
          <w:szCs w:val="18"/>
        </w:rPr>
      </w:pPr>
    </w:p>
    <w:p w14:paraId="39ABA927" w14:textId="215F7CF1" w:rsidR="002C4C08" w:rsidRDefault="002C4C08">
      <w:pPr>
        <w:spacing w:line="240" w:lineRule="auto"/>
        <w:rPr>
          <w:b/>
          <w:bCs/>
          <w:szCs w:val="18"/>
          <w:u w:val="single"/>
        </w:rPr>
      </w:pPr>
    </w:p>
    <w:p w14:paraId="354F4A3B" w14:textId="4B859B26" w:rsidR="002547AC" w:rsidRPr="00DB38F9" w:rsidRDefault="00E77D24" w:rsidP="002547AC">
      <w:pPr>
        <w:rPr>
          <w:b/>
          <w:bCs/>
          <w:szCs w:val="18"/>
          <w:u w:val="single"/>
        </w:rPr>
      </w:pPr>
      <w:r>
        <w:rPr>
          <w:b/>
          <w:bCs/>
          <w:szCs w:val="18"/>
          <w:u w:val="single"/>
        </w:rPr>
        <w:t>Technische o</w:t>
      </w:r>
      <w:r w:rsidR="002547AC" w:rsidRPr="00DB38F9">
        <w:rPr>
          <w:b/>
          <w:bCs/>
          <w:szCs w:val="18"/>
          <w:u w:val="single"/>
        </w:rPr>
        <w:t>ntmantelingsopties</w:t>
      </w:r>
    </w:p>
    <w:p w14:paraId="43E86433" w14:textId="7DCA6180" w:rsidR="002547AC" w:rsidRPr="00DB38F9" w:rsidRDefault="000F1D2F" w:rsidP="002547AC">
      <w:pPr>
        <w:rPr>
          <w:szCs w:val="18"/>
        </w:rPr>
      </w:pPr>
      <w:r>
        <w:rPr>
          <w:szCs w:val="18"/>
        </w:rPr>
        <w:t xml:space="preserve">Dit onderdeel beschrijft de verschillende aspecten van ontmanteling en verwijdering van de kabel/leiding. </w:t>
      </w:r>
      <w:r w:rsidR="002547AC" w:rsidRPr="00DB38F9">
        <w:rPr>
          <w:szCs w:val="18"/>
        </w:rPr>
        <w:t xml:space="preserve">Geef </w:t>
      </w:r>
      <w:r>
        <w:rPr>
          <w:szCs w:val="18"/>
        </w:rPr>
        <w:t xml:space="preserve">hierbij telkens </w:t>
      </w:r>
      <w:r w:rsidR="002547AC" w:rsidRPr="00DB38F9">
        <w:rPr>
          <w:szCs w:val="18"/>
        </w:rPr>
        <w:t xml:space="preserve">een overzicht van een selectie van ontmantelingstechnieken die voor de specifieke </w:t>
      </w:r>
      <w:r>
        <w:rPr>
          <w:szCs w:val="18"/>
        </w:rPr>
        <w:t xml:space="preserve">kabel/leiding </w:t>
      </w:r>
      <w:r w:rsidR="002547AC" w:rsidRPr="00DB38F9">
        <w:rPr>
          <w:szCs w:val="18"/>
        </w:rPr>
        <w:t xml:space="preserve">mogelijk zijn en beschrijf tevens om welke redenen bepaalde technieken </w:t>
      </w:r>
      <w:r>
        <w:rPr>
          <w:szCs w:val="18"/>
        </w:rPr>
        <w:t xml:space="preserve">wel of </w:t>
      </w:r>
      <w:r w:rsidR="002547AC" w:rsidRPr="00DB38F9">
        <w:rPr>
          <w:szCs w:val="18"/>
        </w:rPr>
        <w:t>niet geschikt of haalbaar</w:t>
      </w:r>
      <w:r>
        <w:rPr>
          <w:szCs w:val="18"/>
        </w:rPr>
        <w:t xml:space="preserve"> zouden</w:t>
      </w:r>
      <w:r w:rsidR="002547AC" w:rsidRPr="00DB38F9">
        <w:rPr>
          <w:szCs w:val="18"/>
        </w:rPr>
        <w:t xml:space="preserve"> zijn.</w:t>
      </w:r>
    </w:p>
    <w:p w14:paraId="04B41C55" w14:textId="77777777" w:rsidR="00B05E82" w:rsidRPr="00DB38F9" w:rsidRDefault="00B05E82" w:rsidP="002547AC">
      <w:pPr>
        <w:rPr>
          <w:szCs w:val="18"/>
        </w:rPr>
      </w:pPr>
    </w:p>
    <w:p w14:paraId="4558C6C1" w14:textId="0887BA39"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 xml:space="preserve">eschrijf de </w:t>
      </w:r>
      <w:r w:rsidR="002B3C30">
        <w:rPr>
          <w:szCs w:val="18"/>
        </w:rPr>
        <w:t>technische- en milieu</w:t>
      </w:r>
      <w:r w:rsidR="002547AC" w:rsidRPr="00DB38F9">
        <w:rPr>
          <w:szCs w:val="18"/>
        </w:rPr>
        <w:t>aspecten</w:t>
      </w:r>
      <w:r w:rsidR="00CF5EBD">
        <w:rPr>
          <w:szCs w:val="18"/>
        </w:rPr>
        <w:t xml:space="preserve"> </w:t>
      </w:r>
      <w:r w:rsidR="002547AC" w:rsidRPr="00DB38F9">
        <w:rPr>
          <w:szCs w:val="18"/>
        </w:rPr>
        <w:t>ten aanzien van het laten liggen van de leiding</w:t>
      </w:r>
      <w:r w:rsidR="007E6C74">
        <w:rPr>
          <w:szCs w:val="18"/>
        </w:rPr>
        <w:t>.</w:t>
      </w:r>
      <w:r w:rsidR="00CF5EBD">
        <w:rPr>
          <w:szCs w:val="18"/>
        </w:rPr>
        <w:t xml:space="preserve"> Welke werkzaamheden moeten uitgevoerd worden om het achterlaten veilig en schoon uit te voeren? Zijn er delen van de leiding waar extra aandacht voor vereist is, zoals delen in vaarroutes of ankergebieden, delen met veel uitstekende delen of locaties met meer risico’s op blootspoeling en freespanning? Geef ook een inschatting van de verwachte kosten en tijdsduur voor het achterlaten van de leiding.</w:t>
      </w:r>
    </w:p>
    <w:p w14:paraId="79CDA5DD" w14:textId="792D1764" w:rsidR="002547AC" w:rsidRPr="00DB38F9" w:rsidRDefault="002547AC" w:rsidP="002547AC">
      <w:pPr>
        <w:rPr>
          <w:szCs w:val="18"/>
        </w:rPr>
      </w:pPr>
      <w:r w:rsidRPr="00DB38F9">
        <w:rPr>
          <w:szCs w:val="18"/>
        </w:rPr>
        <w:t>………………………………………………………………………………………………………………………………………………………………………………………………………………………………………………………………………………………………………………………………………………………………………………………………………………………</w:t>
      </w:r>
    </w:p>
    <w:p w14:paraId="7A2098BB" w14:textId="77777777" w:rsidR="00DB38F9" w:rsidRPr="00DB38F9" w:rsidRDefault="00DB38F9" w:rsidP="002547AC">
      <w:pPr>
        <w:rPr>
          <w:szCs w:val="18"/>
        </w:rPr>
      </w:pPr>
    </w:p>
    <w:p w14:paraId="3BB04955" w14:textId="7BD664FD" w:rsidR="00CF5EBD" w:rsidRDefault="00CF5EBD" w:rsidP="009D6773">
      <w:pPr>
        <w:pStyle w:val="Lijstalinea"/>
        <w:numPr>
          <w:ilvl w:val="0"/>
          <w:numId w:val="22"/>
        </w:numPr>
        <w:ind w:hanging="720"/>
        <w:rPr>
          <w:szCs w:val="18"/>
        </w:rPr>
      </w:pPr>
      <w:r>
        <w:rPr>
          <w:szCs w:val="18"/>
        </w:rPr>
        <w:t xml:space="preserve">Beschrijf de technische- en milieuaspecten van het monitoren van de leiding na achterlating. </w:t>
      </w:r>
      <w:r w:rsidRPr="00DB38F9">
        <w:rPr>
          <w:szCs w:val="18"/>
        </w:rPr>
        <w:t>Is</w:t>
      </w:r>
      <w:r>
        <w:rPr>
          <w:szCs w:val="18"/>
        </w:rPr>
        <w:t xml:space="preserve"> in het verleden</w:t>
      </w:r>
      <w:r w:rsidRPr="00DB38F9">
        <w:rPr>
          <w:szCs w:val="18"/>
        </w:rPr>
        <w:t xml:space="preserve"> sprake </w:t>
      </w:r>
      <w:r>
        <w:rPr>
          <w:szCs w:val="18"/>
        </w:rPr>
        <w:t xml:space="preserve">geweest </w:t>
      </w:r>
      <w:r w:rsidRPr="00DB38F9">
        <w:rPr>
          <w:szCs w:val="18"/>
        </w:rPr>
        <w:t xml:space="preserve">van vereiste interventies </w:t>
      </w:r>
      <w:r>
        <w:rPr>
          <w:szCs w:val="18"/>
        </w:rPr>
        <w:t>zo</w:t>
      </w:r>
      <w:r w:rsidRPr="00DB38F9">
        <w:rPr>
          <w:szCs w:val="18"/>
        </w:rPr>
        <w:t>als herbegraven, afdekken, verwijderen van tubulures?</w:t>
      </w:r>
      <w:r>
        <w:rPr>
          <w:szCs w:val="18"/>
        </w:rPr>
        <w:t xml:space="preserve"> Wat zijn hierbij de werkprogramma’s in het geval dit gebeurt in de toekomst?</w:t>
      </w:r>
      <w:r w:rsidR="000707C6">
        <w:rPr>
          <w:szCs w:val="18"/>
        </w:rPr>
        <w:t xml:space="preserve"> </w:t>
      </w:r>
      <w:r>
        <w:rPr>
          <w:szCs w:val="18"/>
        </w:rPr>
        <w:t>Geef een inschatting van de verwachte monitorings- en interventiekosten.</w:t>
      </w:r>
    </w:p>
    <w:p w14:paraId="00028397" w14:textId="77777777" w:rsidR="00CF5EBD" w:rsidRPr="00CF5EBD" w:rsidRDefault="00CF5EBD" w:rsidP="000223C0">
      <w:pPr>
        <w:rPr>
          <w:szCs w:val="18"/>
        </w:rPr>
      </w:pPr>
      <w:r w:rsidRPr="00CF5EBD">
        <w:rPr>
          <w:szCs w:val="18"/>
        </w:rPr>
        <w:t>………………………………………………………………………………………………………………………………………………………………………………………………………………………………………………………………………………………………………………………………………………………………………………………………………………………</w:t>
      </w:r>
    </w:p>
    <w:p w14:paraId="590427FA" w14:textId="77777777" w:rsidR="00CF5EBD" w:rsidRPr="00CF5EBD" w:rsidRDefault="00CF5EBD" w:rsidP="000223C0">
      <w:pPr>
        <w:rPr>
          <w:szCs w:val="18"/>
        </w:rPr>
      </w:pPr>
    </w:p>
    <w:p w14:paraId="7F0B7EF0" w14:textId="77777777" w:rsidR="00E77D24" w:rsidRDefault="00E77D24">
      <w:pPr>
        <w:spacing w:line="240" w:lineRule="auto"/>
        <w:rPr>
          <w:rFonts w:eastAsiaTheme="minorHAnsi" w:cstheme="minorBidi"/>
          <w:szCs w:val="18"/>
          <w:lang w:eastAsia="en-US"/>
        </w:rPr>
      </w:pPr>
      <w:r>
        <w:rPr>
          <w:szCs w:val="18"/>
        </w:rPr>
        <w:br w:type="page"/>
      </w:r>
    </w:p>
    <w:p w14:paraId="61883828" w14:textId="2356BB90" w:rsidR="002547AC" w:rsidRPr="00DB38F9" w:rsidRDefault="004F23E0" w:rsidP="009D6773">
      <w:pPr>
        <w:pStyle w:val="Lijstalinea"/>
        <w:numPr>
          <w:ilvl w:val="0"/>
          <w:numId w:val="22"/>
        </w:numPr>
        <w:ind w:hanging="720"/>
        <w:rPr>
          <w:szCs w:val="18"/>
        </w:rPr>
      </w:pPr>
      <w:r w:rsidRPr="00DB38F9">
        <w:rPr>
          <w:szCs w:val="18"/>
        </w:rPr>
        <w:lastRenderedPageBreak/>
        <w:t>B</w:t>
      </w:r>
      <w:r w:rsidR="002547AC" w:rsidRPr="00DB38F9">
        <w:rPr>
          <w:szCs w:val="18"/>
        </w:rPr>
        <w:t xml:space="preserve">eschrijf de </w:t>
      </w:r>
      <w:r w:rsidR="002B3C30">
        <w:rPr>
          <w:szCs w:val="18"/>
        </w:rPr>
        <w:t>technische- en milieu</w:t>
      </w:r>
      <w:r w:rsidR="002547AC" w:rsidRPr="00DB38F9">
        <w:rPr>
          <w:szCs w:val="18"/>
        </w:rPr>
        <w:t>aspecten ten aanzien van het ontgraven van de leiding</w:t>
      </w:r>
      <w:r w:rsidR="002B3C30">
        <w:rPr>
          <w:szCs w:val="18"/>
        </w:rPr>
        <w:t xml:space="preserve">. Denk hierbij aan de </w:t>
      </w:r>
      <w:r w:rsidR="002547AC" w:rsidRPr="00DB38F9">
        <w:rPr>
          <w:szCs w:val="18"/>
        </w:rPr>
        <w:t>toepasbare technieken zoals mass flow excavator, baggeren, ploegen, waterjetten</w:t>
      </w:r>
      <w:r w:rsidR="002B3C30">
        <w:rPr>
          <w:szCs w:val="18"/>
        </w:rPr>
        <w:t>. Beschrijf hierbij de verwachte planning, tijdsduur en kosten.</w:t>
      </w:r>
    </w:p>
    <w:p w14:paraId="41DF38FD" w14:textId="721A1368" w:rsidR="002547AC" w:rsidRPr="00DB38F9" w:rsidRDefault="002547AC" w:rsidP="002547AC">
      <w:pPr>
        <w:rPr>
          <w:szCs w:val="18"/>
        </w:rPr>
      </w:pPr>
      <w:r w:rsidRPr="00DB38F9">
        <w:rPr>
          <w:szCs w:val="18"/>
        </w:rPr>
        <w:t>………………………………………………………………………………………………………………………………………………………………………………………………………………………………………………………………………………………………………………………………………………………………………………………………………………………</w:t>
      </w:r>
    </w:p>
    <w:p w14:paraId="4FC8BB4E" w14:textId="77777777" w:rsidR="00B05E82" w:rsidRPr="00DB38F9" w:rsidRDefault="00B05E82" w:rsidP="002547AC">
      <w:pPr>
        <w:rPr>
          <w:szCs w:val="18"/>
        </w:rPr>
      </w:pPr>
    </w:p>
    <w:p w14:paraId="504A3BE4" w14:textId="114C4FCC"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 xml:space="preserve">eschrijf de </w:t>
      </w:r>
      <w:r w:rsidR="002B3C30">
        <w:rPr>
          <w:szCs w:val="18"/>
        </w:rPr>
        <w:t>technische- en milieu</w:t>
      </w:r>
      <w:r w:rsidR="002547AC" w:rsidRPr="00DB38F9">
        <w:rPr>
          <w:szCs w:val="18"/>
        </w:rPr>
        <w:t>aspecten ten aanzien van de verwijderingsmethoden</w:t>
      </w:r>
      <w:r w:rsidR="002B3C30">
        <w:rPr>
          <w:szCs w:val="18"/>
        </w:rPr>
        <w:t xml:space="preserve">. Denk hierbij aan </w:t>
      </w:r>
      <w:r w:rsidR="002547AC" w:rsidRPr="00DB38F9">
        <w:rPr>
          <w:szCs w:val="18"/>
        </w:rPr>
        <w:t xml:space="preserve">toepasbare technieken </w:t>
      </w:r>
      <w:r w:rsidR="002B3C30">
        <w:rPr>
          <w:szCs w:val="18"/>
        </w:rPr>
        <w:t>zo</w:t>
      </w:r>
      <w:r w:rsidR="002547AC" w:rsidRPr="00DB38F9">
        <w:rPr>
          <w:szCs w:val="18"/>
        </w:rPr>
        <w:t>als cut and lift, reverse S-lay, reverse reeling, lift and cut</w:t>
      </w:r>
      <w:r w:rsidR="002B3C30">
        <w:rPr>
          <w:szCs w:val="18"/>
        </w:rPr>
        <w:t>.</w:t>
      </w:r>
      <w:r w:rsidR="002547AC" w:rsidRPr="00DB38F9">
        <w:rPr>
          <w:szCs w:val="18"/>
        </w:rPr>
        <w:t xml:space="preserve"> </w:t>
      </w:r>
      <w:r w:rsidR="002B3C30" w:rsidRPr="00DB38F9">
        <w:rPr>
          <w:szCs w:val="18"/>
        </w:rPr>
        <w:t>B</w:t>
      </w:r>
      <w:r w:rsidR="002547AC" w:rsidRPr="00DB38F9">
        <w:rPr>
          <w:szCs w:val="18"/>
        </w:rPr>
        <w:t xml:space="preserve">eschrijf </w:t>
      </w:r>
      <w:r w:rsidR="002B3C30">
        <w:rPr>
          <w:szCs w:val="18"/>
        </w:rPr>
        <w:t xml:space="preserve">hierbij ook </w:t>
      </w:r>
      <w:r w:rsidR="002547AC" w:rsidRPr="00DB38F9">
        <w:rPr>
          <w:szCs w:val="18"/>
        </w:rPr>
        <w:t xml:space="preserve">het vereiste materieel voor de verwijdering en de </w:t>
      </w:r>
      <w:r w:rsidR="002B3C30">
        <w:rPr>
          <w:szCs w:val="18"/>
        </w:rPr>
        <w:t xml:space="preserve">verwachte </w:t>
      </w:r>
      <w:r w:rsidR="002547AC" w:rsidRPr="00DB38F9">
        <w:rPr>
          <w:szCs w:val="18"/>
        </w:rPr>
        <w:t>tijdsduur</w:t>
      </w:r>
      <w:r w:rsidR="002B3C30">
        <w:rPr>
          <w:szCs w:val="18"/>
        </w:rPr>
        <w:t xml:space="preserve"> en kosten</w:t>
      </w:r>
      <w:r w:rsidR="002547AC" w:rsidRPr="00DB38F9">
        <w:rPr>
          <w:szCs w:val="18"/>
        </w:rPr>
        <w:t xml:space="preserve"> van de activiteiten</w:t>
      </w:r>
      <w:r w:rsidR="002B3C30">
        <w:rPr>
          <w:szCs w:val="18"/>
        </w:rPr>
        <w:t>.</w:t>
      </w:r>
    </w:p>
    <w:p w14:paraId="4AE86CC6" w14:textId="48F2A1E8" w:rsidR="002547AC" w:rsidRPr="00DB38F9" w:rsidRDefault="002547AC" w:rsidP="002547AC">
      <w:pPr>
        <w:rPr>
          <w:szCs w:val="18"/>
        </w:rPr>
      </w:pPr>
      <w:r w:rsidRPr="00DB38F9">
        <w:rPr>
          <w:szCs w:val="18"/>
        </w:rPr>
        <w:t>……………………………………………………………………………………………………………………………………………………………………………………………………………………………………………………………………………………………………………………………………………………………………………………………………………………</w:t>
      </w:r>
    </w:p>
    <w:p w14:paraId="2B1D7857" w14:textId="63C4AD42" w:rsidR="002B3C30" w:rsidRDefault="002B3C30">
      <w:pPr>
        <w:spacing w:line="240" w:lineRule="auto"/>
        <w:rPr>
          <w:rFonts w:eastAsiaTheme="minorHAnsi" w:cstheme="minorBidi"/>
          <w:szCs w:val="18"/>
          <w:lang w:eastAsia="en-US"/>
        </w:rPr>
      </w:pPr>
    </w:p>
    <w:p w14:paraId="46038F32" w14:textId="34BDCD0E" w:rsidR="002547AC" w:rsidRPr="00DB38F9" w:rsidRDefault="004F23E0" w:rsidP="009D6773">
      <w:pPr>
        <w:pStyle w:val="Lijstalinea"/>
        <w:numPr>
          <w:ilvl w:val="0"/>
          <w:numId w:val="22"/>
        </w:numPr>
        <w:ind w:hanging="720"/>
        <w:rPr>
          <w:szCs w:val="18"/>
        </w:rPr>
      </w:pPr>
      <w:r w:rsidRPr="00DB38F9">
        <w:rPr>
          <w:szCs w:val="18"/>
        </w:rPr>
        <w:t>B</w:t>
      </w:r>
      <w:r w:rsidR="002547AC" w:rsidRPr="00DB38F9">
        <w:rPr>
          <w:szCs w:val="18"/>
        </w:rPr>
        <w:t xml:space="preserve">eschrijf de </w:t>
      </w:r>
      <w:r w:rsidR="002B3C30">
        <w:rPr>
          <w:szCs w:val="18"/>
        </w:rPr>
        <w:t>technische- en milieu</w:t>
      </w:r>
      <w:r w:rsidR="002547AC" w:rsidRPr="00DB38F9">
        <w:rPr>
          <w:szCs w:val="18"/>
        </w:rPr>
        <w:t>aspecten ten aanzien van de verwerking aan de wal van de verwijderde leiding</w:t>
      </w:r>
      <w:r w:rsidR="002B3C30">
        <w:rPr>
          <w:szCs w:val="18"/>
        </w:rPr>
        <w:t>.</w:t>
      </w:r>
      <w:r w:rsidR="002547AC" w:rsidRPr="00DB38F9">
        <w:rPr>
          <w:szCs w:val="18"/>
        </w:rPr>
        <w:t xml:space="preserve"> </w:t>
      </w:r>
      <w:r w:rsidR="002B3C30">
        <w:rPr>
          <w:szCs w:val="18"/>
        </w:rPr>
        <w:t xml:space="preserve">Beschrijf hierbij de aard en hoeveelheid van de </w:t>
      </w:r>
      <w:r w:rsidR="002547AC" w:rsidRPr="00DB38F9">
        <w:rPr>
          <w:szCs w:val="18"/>
        </w:rPr>
        <w:t>afvalstromen</w:t>
      </w:r>
      <w:r w:rsidR="002B3C30">
        <w:rPr>
          <w:szCs w:val="18"/>
        </w:rPr>
        <w:t xml:space="preserve"> en de locatie van de</w:t>
      </w:r>
      <w:r w:rsidR="002547AC" w:rsidRPr="00DB38F9">
        <w:rPr>
          <w:szCs w:val="18"/>
        </w:rPr>
        <w:t xml:space="preserve"> verwerking</w:t>
      </w:r>
      <w:r w:rsidR="002B3C30">
        <w:rPr>
          <w:szCs w:val="18"/>
        </w:rPr>
        <w:t xml:space="preserve"> en het transport hiernaartoe. Zijn er verdere </w:t>
      </w:r>
      <w:r w:rsidR="002547AC" w:rsidRPr="00DB38F9">
        <w:rPr>
          <w:szCs w:val="18"/>
        </w:rPr>
        <w:t>HSE aandachtspunten</w:t>
      </w:r>
      <w:r w:rsidR="002B3C30">
        <w:rPr>
          <w:szCs w:val="18"/>
        </w:rPr>
        <w:t>? Beschrijf hierbij de verwachte planning, tijdsduur en kosten.</w:t>
      </w:r>
    </w:p>
    <w:p w14:paraId="1199434A" w14:textId="5CBB4D45" w:rsidR="002547AC" w:rsidRPr="00DB38F9" w:rsidRDefault="002547AC" w:rsidP="002547AC">
      <w:pPr>
        <w:rPr>
          <w:szCs w:val="18"/>
        </w:rPr>
      </w:pPr>
      <w:r w:rsidRPr="00DB38F9">
        <w:rPr>
          <w:szCs w:val="18"/>
        </w:rPr>
        <w:t>………………………………………………………………………………………………………………………………………………………………………………………………………………………………………………………………………………</w:t>
      </w:r>
    </w:p>
    <w:p w14:paraId="02BE1339" w14:textId="051186E5" w:rsidR="00A10062" w:rsidRDefault="00A10062" w:rsidP="00A10062">
      <w:pPr>
        <w:rPr>
          <w:szCs w:val="18"/>
        </w:rPr>
      </w:pPr>
      <w:r w:rsidRPr="00DB38F9">
        <w:rPr>
          <w:szCs w:val="18"/>
        </w:rPr>
        <w:t>………………………………………………………………………………………………………………………………………</w:t>
      </w:r>
    </w:p>
    <w:p w14:paraId="0C70A795" w14:textId="68548956" w:rsidR="007E6C74" w:rsidRDefault="007E6C74" w:rsidP="00A10062">
      <w:pPr>
        <w:rPr>
          <w:szCs w:val="18"/>
        </w:rPr>
      </w:pPr>
    </w:p>
    <w:p w14:paraId="0E25A72D" w14:textId="70707344" w:rsidR="007E6C74" w:rsidRDefault="007E6C74" w:rsidP="007E6C74">
      <w:pPr>
        <w:pStyle w:val="Lijstalinea"/>
        <w:numPr>
          <w:ilvl w:val="0"/>
          <w:numId w:val="22"/>
        </w:numPr>
        <w:ind w:hanging="720"/>
        <w:rPr>
          <w:szCs w:val="18"/>
        </w:rPr>
      </w:pPr>
      <w:r>
        <w:rPr>
          <w:szCs w:val="18"/>
        </w:rPr>
        <w:t xml:space="preserve">Geef een inschatting van de </w:t>
      </w:r>
      <w:r w:rsidR="002B3C30">
        <w:rPr>
          <w:szCs w:val="18"/>
        </w:rPr>
        <w:t xml:space="preserve">totale overall </w:t>
      </w:r>
      <w:r>
        <w:rPr>
          <w:szCs w:val="18"/>
        </w:rPr>
        <w:t>planning en tijdsduur bij het verwijderen van de leiding voor de verschillende</w:t>
      </w:r>
      <w:r w:rsidR="002B3C30">
        <w:rPr>
          <w:szCs w:val="18"/>
        </w:rPr>
        <w:t xml:space="preserve"> beschreven </w:t>
      </w:r>
      <w:r>
        <w:rPr>
          <w:szCs w:val="18"/>
        </w:rPr>
        <w:t>methodes.</w:t>
      </w:r>
    </w:p>
    <w:p w14:paraId="52A175AE" w14:textId="3773EDEA" w:rsidR="007E6C74" w:rsidRPr="007E6C74" w:rsidRDefault="007E6C74" w:rsidP="007E6C74">
      <w:pPr>
        <w:rPr>
          <w:szCs w:val="18"/>
        </w:rPr>
      </w:pPr>
      <w:r>
        <w:rPr>
          <w:szCs w:val="18"/>
        </w:rPr>
        <w:t>………………………………………………………………………………………………………………………………………………………………………………………………………………………………………………………………………………………………………………………………………………………………………………………………………………………</w:t>
      </w:r>
    </w:p>
    <w:p w14:paraId="7FF02AA2" w14:textId="2502E819" w:rsidR="009D6773" w:rsidRDefault="009D6773">
      <w:pPr>
        <w:spacing w:line="240" w:lineRule="auto"/>
        <w:rPr>
          <w:b/>
          <w:bCs/>
          <w:szCs w:val="18"/>
          <w:u w:val="single"/>
        </w:rPr>
      </w:pPr>
    </w:p>
    <w:p w14:paraId="6FFA92EB" w14:textId="271C337E" w:rsidR="002547AC" w:rsidRPr="00DB38F9" w:rsidRDefault="002547AC" w:rsidP="002547AC">
      <w:pPr>
        <w:rPr>
          <w:b/>
          <w:bCs/>
          <w:szCs w:val="18"/>
          <w:u w:val="single"/>
        </w:rPr>
      </w:pPr>
      <w:r w:rsidRPr="00DB38F9">
        <w:rPr>
          <w:b/>
          <w:bCs/>
          <w:szCs w:val="18"/>
          <w:u w:val="single"/>
        </w:rPr>
        <w:t>Het Plangebied</w:t>
      </w:r>
    </w:p>
    <w:p w14:paraId="7AE335BB" w14:textId="5ECB3E42" w:rsidR="002547AC" w:rsidRPr="00DB38F9" w:rsidRDefault="002547AC" w:rsidP="002547AC">
      <w:pPr>
        <w:rPr>
          <w:szCs w:val="18"/>
        </w:rPr>
      </w:pPr>
      <w:r w:rsidRPr="00DB38F9">
        <w:rPr>
          <w:szCs w:val="18"/>
        </w:rPr>
        <w:t>Geef een overzicht van de doorkruiste gebieden en de kenmerken van deze gebieden waar de leiding zich bevindt.</w:t>
      </w:r>
    </w:p>
    <w:p w14:paraId="362059C5" w14:textId="77777777" w:rsidR="00B05E82" w:rsidRPr="00DB38F9" w:rsidRDefault="00B05E82" w:rsidP="002547AC">
      <w:pPr>
        <w:rPr>
          <w:szCs w:val="18"/>
        </w:rPr>
      </w:pPr>
    </w:p>
    <w:p w14:paraId="79914A94" w14:textId="28BDF8D4" w:rsidR="002547AC" w:rsidRPr="004F23E0" w:rsidRDefault="004F23E0" w:rsidP="009D6773">
      <w:pPr>
        <w:pStyle w:val="Lijstalinea"/>
        <w:numPr>
          <w:ilvl w:val="0"/>
          <w:numId w:val="22"/>
        </w:numPr>
        <w:ind w:hanging="720"/>
        <w:rPr>
          <w:szCs w:val="18"/>
        </w:rPr>
      </w:pPr>
      <w:r w:rsidRPr="004F23E0">
        <w:rPr>
          <w:szCs w:val="18"/>
        </w:rPr>
        <w:t>B</w:t>
      </w:r>
      <w:r w:rsidR="002547AC" w:rsidRPr="004F23E0">
        <w:rPr>
          <w:szCs w:val="18"/>
        </w:rPr>
        <w:t>eschrijf de aspecten van het plangebied</w:t>
      </w:r>
      <w:r w:rsidR="008E39D1">
        <w:rPr>
          <w:szCs w:val="18"/>
        </w:rPr>
        <w:t xml:space="preserve">, zoals </w:t>
      </w:r>
      <w:r w:rsidR="002547AC" w:rsidRPr="004F23E0">
        <w:rPr>
          <w:szCs w:val="18"/>
        </w:rPr>
        <w:t>locatie</w:t>
      </w:r>
      <w:r w:rsidR="008E39D1">
        <w:rPr>
          <w:szCs w:val="18"/>
        </w:rPr>
        <w:t xml:space="preserve"> en </w:t>
      </w:r>
      <w:r w:rsidR="002547AC" w:rsidRPr="004F23E0">
        <w:rPr>
          <w:szCs w:val="18"/>
        </w:rPr>
        <w:t>bodemsamenstelling</w:t>
      </w:r>
      <w:r w:rsidR="008E39D1">
        <w:rPr>
          <w:szCs w:val="18"/>
        </w:rPr>
        <w:t>.</w:t>
      </w:r>
      <w:r w:rsidR="002547AC" w:rsidRPr="004F23E0">
        <w:rPr>
          <w:szCs w:val="18"/>
        </w:rPr>
        <w:t xml:space="preserve"> </w:t>
      </w:r>
      <w:r w:rsidR="008E39D1" w:rsidRPr="004F23E0">
        <w:rPr>
          <w:szCs w:val="18"/>
        </w:rPr>
        <w:t>I</w:t>
      </w:r>
      <w:r w:rsidR="002547AC" w:rsidRPr="004F23E0">
        <w:rPr>
          <w:szCs w:val="18"/>
        </w:rPr>
        <w:t>s de zeebodem dynamisch of stabiel</w:t>
      </w:r>
      <w:r w:rsidR="008E39D1">
        <w:rPr>
          <w:szCs w:val="18"/>
        </w:rPr>
        <w:t>?</w:t>
      </w:r>
      <w:r w:rsidR="002547AC" w:rsidRPr="004F23E0">
        <w:rPr>
          <w:szCs w:val="18"/>
        </w:rPr>
        <w:t xml:space="preserve"> </w:t>
      </w:r>
      <w:r w:rsidR="008E39D1" w:rsidRPr="004F23E0">
        <w:rPr>
          <w:szCs w:val="18"/>
        </w:rPr>
        <w:t>Z</w:t>
      </w:r>
      <w:r w:rsidR="002547AC" w:rsidRPr="004F23E0">
        <w:rPr>
          <w:szCs w:val="18"/>
        </w:rPr>
        <w:t xml:space="preserve">o ja, wat is de orde van grootte van zandgolven en de wandelsnelheid? </w:t>
      </w:r>
      <w:r w:rsidR="008E39D1">
        <w:rPr>
          <w:szCs w:val="18"/>
        </w:rPr>
        <w:t xml:space="preserve">Wat is de </w:t>
      </w:r>
      <w:r w:rsidR="002547AC" w:rsidRPr="004F23E0">
        <w:rPr>
          <w:szCs w:val="18"/>
        </w:rPr>
        <w:t>waterdiepte</w:t>
      </w:r>
      <w:r w:rsidR="008E39D1">
        <w:rPr>
          <w:szCs w:val="18"/>
        </w:rPr>
        <w:t>?</w:t>
      </w:r>
      <w:r w:rsidR="002547AC" w:rsidRPr="004F23E0">
        <w:rPr>
          <w:szCs w:val="18"/>
        </w:rPr>
        <w:t xml:space="preserve"> </w:t>
      </w:r>
      <w:r w:rsidR="008E39D1" w:rsidRPr="004F23E0">
        <w:rPr>
          <w:szCs w:val="18"/>
        </w:rPr>
        <w:t>W</w:t>
      </w:r>
      <w:r w:rsidR="002547AC" w:rsidRPr="004F23E0">
        <w:rPr>
          <w:szCs w:val="18"/>
        </w:rPr>
        <w:t>elke havens zijn geschikt als basis voor decommissioning en wat is de afstand tot een geschikte haven?</w:t>
      </w:r>
    </w:p>
    <w:p w14:paraId="258C0EEA" w14:textId="7FE0B1FE" w:rsidR="00E77D24" w:rsidRPr="00E77D24" w:rsidRDefault="002547AC" w:rsidP="000223C0">
      <w:pPr>
        <w:rPr>
          <w:szCs w:val="18"/>
        </w:rPr>
      </w:pPr>
      <w:r w:rsidRPr="00DB38F9">
        <w:rPr>
          <w:szCs w:val="18"/>
        </w:rPr>
        <w:t>…………………………</w:t>
      </w:r>
      <w:r w:rsidR="00B05E82" w:rsidRPr="00DB38F9">
        <w:rPr>
          <w:szCs w:val="18"/>
        </w:rPr>
        <w:t>……………………………………………………………………………………………………………………………………………………………………………………………………………………………………………………………………………………………………………………</w:t>
      </w:r>
      <w:r w:rsidRPr="00DB38F9">
        <w:rPr>
          <w:szCs w:val="18"/>
        </w:rPr>
        <w:t>………………………………………………………………………</w:t>
      </w:r>
    </w:p>
    <w:p w14:paraId="695F705E" w14:textId="77777777" w:rsidR="00E77D24" w:rsidRDefault="00E77D24">
      <w:pPr>
        <w:spacing w:line="240" w:lineRule="auto"/>
        <w:rPr>
          <w:rFonts w:eastAsiaTheme="minorHAnsi" w:cstheme="minorBidi"/>
          <w:szCs w:val="18"/>
          <w:lang w:eastAsia="en-US"/>
        </w:rPr>
      </w:pPr>
      <w:r>
        <w:rPr>
          <w:szCs w:val="18"/>
        </w:rPr>
        <w:br w:type="page"/>
      </w:r>
    </w:p>
    <w:p w14:paraId="016FAA60" w14:textId="6A1953F5" w:rsidR="002547AC" w:rsidRPr="00DB38F9" w:rsidRDefault="008E39D1" w:rsidP="009D6773">
      <w:pPr>
        <w:pStyle w:val="Lijstalinea"/>
        <w:numPr>
          <w:ilvl w:val="0"/>
          <w:numId w:val="22"/>
        </w:numPr>
        <w:ind w:hanging="720"/>
        <w:rPr>
          <w:szCs w:val="18"/>
        </w:rPr>
      </w:pPr>
      <w:r w:rsidRPr="00DB38F9">
        <w:rPr>
          <w:szCs w:val="18"/>
        </w:rPr>
        <w:lastRenderedPageBreak/>
        <w:t>B</w:t>
      </w:r>
      <w:r w:rsidR="002547AC" w:rsidRPr="00DB38F9">
        <w:rPr>
          <w:szCs w:val="18"/>
        </w:rPr>
        <w:t>eschrijf de bijzondere natuurwaarden van het plangebied</w:t>
      </w:r>
      <w:r>
        <w:rPr>
          <w:szCs w:val="18"/>
        </w:rPr>
        <w:t>.</w:t>
      </w:r>
      <w:r w:rsidR="00E77D24">
        <w:rPr>
          <w:szCs w:val="18"/>
        </w:rPr>
        <w:t xml:space="preserve"> Welke soorten komen hier voor?</w:t>
      </w:r>
    </w:p>
    <w:p w14:paraId="663FCB86" w14:textId="38BC4819" w:rsidR="00B05E82" w:rsidRPr="00DB38F9" w:rsidRDefault="00E77D24" w:rsidP="002547AC">
      <w:pPr>
        <w:rPr>
          <w:szCs w:val="18"/>
        </w:rPr>
      </w:pPr>
      <w:r w:rsidRPr="00DB38F9">
        <w:rPr>
          <w:szCs w:val="18"/>
        </w:rPr>
        <w:t>…………………………………………………………………………………………………………………………</w:t>
      </w:r>
      <w:r>
        <w:rPr>
          <w:szCs w:val="18"/>
        </w:rPr>
        <w:t>……</w:t>
      </w:r>
      <w:r>
        <w:rPr>
          <w:szCs w:val="18"/>
        </w:rPr>
        <w:br/>
      </w:r>
      <w:r w:rsidRPr="00DB38F9">
        <w:rPr>
          <w:szCs w:val="18"/>
        </w:rPr>
        <w:t>………………………………………………………………………………………………………………………………</w:t>
      </w:r>
      <w:r>
        <w:rPr>
          <w:szCs w:val="18"/>
        </w:rPr>
        <w:br/>
      </w:r>
      <w:r w:rsidRPr="00DB38F9">
        <w:rPr>
          <w:szCs w:val="18"/>
        </w:rPr>
        <w:t>………………………………………………………………………………………………………………………………</w:t>
      </w:r>
      <w:r>
        <w:rPr>
          <w:szCs w:val="18"/>
        </w:rPr>
        <w:br/>
      </w:r>
    </w:p>
    <w:p w14:paraId="5AC0178B" w14:textId="09774EC1" w:rsidR="002547AC" w:rsidRPr="00DB38F9" w:rsidRDefault="008E39D1" w:rsidP="009D6773">
      <w:pPr>
        <w:pStyle w:val="Lijstalinea"/>
        <w:numPr>
          <w:ilvl w:val="0"/>
          <w:numId w:val="22"/>
        </w:numPr>
        <w:ind w:hanging="720"/>
        <w:rPr>
          <w:szCs w:val="18"/>
        </w:rPr>
      </w:pPr>
      <w:r w:rsidRPr="00DB38F9">
        <w:rPr>
          <w:szCs w:val="18"/>
        </w:rPr>
        <w:t>B</w:t>
      </w:r>
      <w:r w:rsidR="002547AC" w:rsidRPr="00DB38F9">
        <w:rPr>
          <w:szCs w:val="18"/>
        </w:rPr>
        <w:t>eschrijf aspecten ten aanzien van het ruimtegebruik</w:t>
      </w:r>
      <w:r>
        <w:rPr>
          <w:szCs w:val="18"/>
        </w:rPr>
        <w:t xml:space="preserve">, zoals </w:t>
      </w:r>
      <w:r w:rsidR="002547AC" w:rsidRPr="00DB38F9">
        <w:rPr>
          <w:szCs w:val="18"/>
        </w:rPr>
        <w:t>scheepvaartroutes, visserijactiviteiten, overige en resterende mijnbouwactiviteiten</w:t>
      </w:r>
      <w:r>
        <w:rPr>
          <w:szCs w:val="18"/>
        </w:rPr>
        <w:t>. Wat is het</w:t>
      </w:r>
      <w:r w:rsidR="002547AC" w:rsidRPr="00DB38F9">
        <w:rPr>
          <w:szCs w:val="18"/>
        </w:rPr>
        <w:t xml:space="preserve"> ruimtebeslag in verband met veiligheids- en onderhoudszones van de leiding</w:t>
      </w:r>
      <w:r>
        <w:rPr>
          <w:szCs w:val="18"/>
        </w:rPr>
        <w:t>?</w:t>
      </w:r>
      <w:r w:rsidR="002547AC" w:rsidRPr="00DB38F9">
        <w:rPr>
          <w:szCs w:val="18"/>
        </w:rPr>
        <w:t xml:space="preserve"> </w:t>
      </w:r>
      <w:r w:rsidRPr="00DB38F9">
        <w:rPr>
          <w:szCs w:val="18"/>
        </w:rPr>
        <w:t>Z</w:t>
      </w:r>
      <w:r w:rsidR="002547AC" w:rsidRPr="00DB38F9">
        <w:rPr>
          <w:szCs w:val="18"/>
        </w:rPr>
        <w:t xml:space="preserve">ijn er beperkingen ten aanzien van andere activiteiten zoals windparken, zandwinning, militair oefengebied </w:t>
      </w:r>
      <w:r>
        <w:rPr>
          <w:szCs w:val="18"/>
        </w:rPr>
        <w:t>of andere activiteiten?</w:t>
      </w:r>
      <w:r w:rsidR="002547AC" w:rsidRPr="00DB38F9">
        <w:rPr>
          <w:szCs w:val="18"/>
        </w:rPr>
        <w:t xml:space="preserve"> </w:t>
      </w:r>
      <w:r w:rsidRPr="00DB38F9">
        <w:rPr>
          <w:szCs w:val="18"/>
        </w:rPr>
        <w:t>I</w:t>
      </w:r>
      <w:r w:rsidR="002547AC" w:rsidRPr="00DB38F9">
        <w:rPr>
          <w:szCs w:val="18"/>
        </w:rPr>
        <w:t xml:space="preserve">s er sprake van hinder voor andere gebruikers en/of functies als visserij? </w:t>
      </w:r>
      <w:r w:rsidRPr="00DB38F9">
        <w:rPr>
          <w:szCs w:val="18"/>
        </w:rPr>
        <w:t>Z</w:t>
      </w:r>
      <w:r w:rsidR="002547AC" w:rsidRPr="00DB38F9">
        <w:rPr>
          <w:szCs w:val="18"/>
        </w:rPr>
        <w:t xml:space="preserve">ijn de leidingen overtrawlbaar? </w:t>
      </w:r>
      <w:r w:rsidRPr="00DB38F9">
        <w:rPr>
          <w:szCs w:val="18"/>
        </w:rPr>
        <w:t>O</w:t>
      </w:r>
      <w:r w:rsidR="002547AC" w:rsidRPr="00DB38F9">
        <w:rPr>
          <w:szCs w:val="18"/>
        </w:rPr>
        <w:t xml:space="preserve">ntstaan restricties voor toekomstig transport van aardgas, dataverkeer of elektriciteit? </w:t>
      </w:r>
      <w:r w:rsidRPr="00DB38F9">
        <w:rPr>
          <w:szCs w:val="18"/>
        </w:rPr>
        <w:t>H</w:t>
      </w:r>
      <w:r w:rsidR="002547AC" w:rsidRPr="00DB38F9">
        <w:rPr>
          <w:szCs w:val="18"/>
        </w:rPr>
        <w:t xml:space="preserve">eeft de leiding een significant effect op het ruimtebeslag of wordt de beschikbare ruimte versnipperd? </w:t>
      </w:r>
    </w:p>
    <w:p w14:paraId="165421FD" w14:textId="6A7A7333" w:rsidR="002547AC" w:rsidRPr="00DB38F9" w:rsidRDefault="002547AC" w:rsidP="002547AC">
      <w:pPr>
        <w:rPr>
          <w:szCs w:val="18"/>
        </w:rPr>
      </w:pPr>
      <w:r w:rsidRPr="00DB38F9">
        <w:rPr>
          <w:szCs w:val="18"/>
        </w:rPr>
        <w:t>……………………………………………………………………………………………………………………………………………………………</w:t>
      </w:r>
      <w:r w:rsidR="00B05E82" w:rsidRPr="00DB38F9">
        <w:rPr>
          <w:szCs w:val="18"/>
        </w:rPr>
        <w:t>…………………………………………………………………………………………………………………………………………………………………………………………………………………………………………………………</w:t>
      </w:r>
    </w:p>
    <w:p w14:paraId="0A661269" w14:textId="4114F597" w:rsidR="002C4C08" w:rsidRDefault="002C4C08">
      <w:pPr>
        <w:spacing w:line="240" w:lineRule="auto"/>
        <w:rPr>
          <w:szCs w:val="18"/>
        </w:rPr>
      </w:pPr>
    </w:p>
    <w:p w14:paraId="465C756D" w14:textId="47BF943F" w:rsidR="002547AC" w:rsidRPr="00DB38F9" w:rsidRDefault="002547AC" w:rsidP="002547AC">
      <w:pPr>
        <w:rPr>
          <w:b/>
          <w:bCs/>
          <w:szCs w:val="18"/>
          <w:u w:val="single"/>
        </w:rPr>
      </w:pPr>
      <w:r w:rsidRPr="00DB38F9">
        <w:rPr>
          <w:b/>
          <w:bCs/>
          <w:szCs w:val="18"/>
          <w:u w:val="single"/>
        </w:rPr>
        <w:t>Gevolgen en effecten van ontmanteling</w:t>
      </w:r>
      <w:r w:rsidR="00E77D24">
        <w:rPr>
          <w:b/>
          <w:bCs/>
          <w:szCs w:val="18"/>
          <w:u w:val="single"/>
        </w:rPr>
        <w:t xml:space="preserve"> en achterlaten</w:t>
      </w:r>
    </w:p>
    <w:p w14:paraId="5D7AAEE5" w14:textId="638DF4FF" w:rsidR="008E39D1" w:rsidRDefault="008E39D1" w:rsidP="002547AC">
      <w:pPr>
        <w:rPr>
          <w:szCs w:val="18"/>
        </w:rPr>
      </w:pPr>
      <w:r>
        <w:rPr>
          <w:szCs w:val="18"/>
        </w:rPr>
        <w:t>Dit onderdeel beschrijft de verschillende aspecten van het achterlaten of verwijderen van de kabel/leiding</w:t>
      </w:r>
      <w:r w:rsidR="00AA7180">
        <w:rPr>
          <w:szCs w:val="18"/>
        </w:rPr>
        <w:t>, zoals milieu, ecologie</w:t>
      </w:r>
      <w:r w:rsidR="00CF5EBD">
        <w:rPr>
          <w:szCs w:val="18"/>
        </w:rPr>
        <w:t>, v</w:t>
      </w:r>
      <w:r w:rsidR="00AA7180">
        <w:rPr>
          <w:szCs w:val="18"/>
        </w:rPr>
        <w:t>eiligheid</w:t>
      </w:r>
      <w:r w:rsidR="00CF5EBD">
        <w:rPr>
          <w:szCs w:val="18"/>
        </w:rPr>
        <w:t xml:space="preserve"> en kosten</w:t>
      </w:r>
      <w:r w:rsidR="00AA7180">
        <w:rPr>
          <w:szCs w:val="18"/>
        </w:rPr>
        <w:t>.</w:t>
      </w:r>
      <w:r w:rsidR="00F81090">
        <w:rPr>
          <w:szCs w:val="18"/>
        </w:rPr>
        <w:t xml:space="preserve"> Telkens zijn voorbeelden genoemd maar deze zijn niet volledig, extra aspecten mogen besproken worden.</w:t>
      </w:r>
    </w:p>
    <w:p w14:paraId="212F08CB" w14:textId="77777777" w:rsidR="00B05E82" w:rsidRPr="00DB38F9" w:rsidRDefault="00B05E82" w:rsidP="002547AC">
      <w:pPr>
        <w:rPr>
          <w:szCs w:val="18"/>
        </w:rPr>
      </w:pPr>
    </w:p>
    <w:p w14:paraId="15265050" w14:textId="02A8A239" w:rsidR="002547AC" w:rsidRPr="00DB38F9" w:rsidRDefault="002547AC" w:rsidP="009D6773">
      <w:pPr>
        <w:pStyle w:val="Lijstalinea"/>
        <w:numPr>
          <w:ilvl w:val="0"/>
          <w:numId w:val="22"/>
        </w:numPr>
        <w:ind w:hanging="720"/>
        <w:rPr>
          <w:szCs w:val="18"/>
        </w:rPr>
      </w:pPr>
      <w:r w:rsidRPr="00DB38F9">
        <w:rPr>
          <w:szCs w:val="18"/>
        </w:rPr>
        <w:t xml:space="preserve">beschrijf de effecten op het </w:t>
      </w:r>
      <w:r w:rsidRPr="000223C0">
        <w:rPr>
          <w:szCs w:val="18"/>
          <w:u w:val="single"/>
        </w:rPr>
        <w:t>milieu</w:t>
      </w:r>
      <w:r w:rsidRPr="00DB38F9">
        <w:rPr>
          <w:szCs w:val="18"/>
        </w:rPr>
        <w:t xml:space="preserve"> ten aanzien van:</w:t>
      </w:r>
      <w:r w:rsidR="00AA7180">
        <w:rPr>
          <w:szCs w:val="18"/>
        </w:rPr>
        <w:br/>
      </w:r>
    </w:p>
    <w:p w14:paraId="591446BC" w14:textId="60736EEF" w:rsidR="002547AC" w:rsidRDefault="00AA7180" w:rsidP="009D6773">
      <w:pPr>
        <w:pStyle w:val="Lijstalinea"/>
        <w:numPr>
          <w:ilvl w:val="0"/>
          <w:numId w:val="30"/>
        </w:numPr>
        <w:ind w:left="1418" w:hanging="709"/>
        <w:rPr>
          <w:szCs w:val="18"/>
        </w:rPr>
      </w:pPr>
      <w:r>
        <w:rPr>
          <w:szCs w:val="18"/>
        </w:rPr>
        <w:t>h</w:t>
      </w:r>
      <w:r w:rsidR="002547AC" w:rsidRPr="00DB38F9">
        <w:rPr>
          <w:szCs w:val="18"/>
        </w:rPr>
        <w:t xml:space="preserve">et opgraven van de </w:t>
      </w:r>
      <w:r>
        <w:rPr>
          <w:szCs w:val="18"/>
        </w:rPr>
        <w:t>kabel/</w:t>
      </w:r>
      <w:r w:rsidR="002547AC" w:rsidRPr="00DB38F9">
        <w:rPr>
          <w:szCs w:val="18"/>
        </w:rPr>
        <w:t>leiding</w:t>
      </w:r>
      <w:r>
        <w:rPr>
          <w:szCs w:val="18"/>
        </w:rPr>
        <w:t xml:space="preserve">. Wat zijn hierbij de effecten tijdens de uitvoering zoals: brandstofverbruik, emissies, geluid en licht? </w:t>
      </w:r>
      <w:r w:rsidR="006069A5">
        <w:rPr>
          <w:szCs w:val="18"/>
        </w:rPr>
        <w:t>Wat zijn</w:t>
      </w:r>
      <w:r>
        <w:rPr>
          <w:szCs w:val="18"/>
        </w:rPr>
        <w:t xml:space="preserve"> </w:t>
      </w:r>
      <w:r w:rsidR="002547AC" w:rsidRPr="00DB38F9">
        <w:rPr>
          <w:szCs w:val="18"/>
        </w:rPr>
        <w:t xml:space="preserve">de gevolgen </w:t>
      </w:r>
      <w:r>
        <w:rPr>
          <w:szCs w:val="18"/>
        </w:rPr>
        <w:t xml:space="preserve">van het </w:t>
      </w:r>
      <w:r w:rsidR="002547AC" w:rsidRPr="00DB38F9">
        <w:rPr>
          <w:szCs w:val="18"/>
        </w:rPr>
        <w:t>omwoelen van de bodem</w:t>
      </w:r>
      <w:r>
        <w:rPr>
          <w:szCs w:val="18"/>
        </w:rPr>
        <w:t xml:space="preserve"> en het</w:t>
      </w:r>
      <w:r w:rsidR="002547AC" w:rsidRPr="00DB38F9">
        <w:rPr>
          <w:szCs w:val="18"/>
        </w:rPr>
        <w:t xml:space="preserve"> gebruik </w:t>
      </w:r>
      <w:r>
        <w:rPr>
          <w:szCs w:val="18"/>
        </w:rPr>
        <w:t xml:space="preserve">van het </w:t>
      </w:r>
      <w:r w:rsidR="002547AC" w:rsidRPr="00DB38F9">
        <w:rPr>
          <w:szCs w:val="18"/>
        </w:rPr>
        <w:t>materieel</w:t>
      </w:r>
      <w:r>
        <w:rPr>
          <w:szCs w:val="18"/>
        </w:rPr>
        <w:t>.</w:t>
      </w:r>
      <w:r w:rsidR="006069A5">
        <w:rPr>
          <w:szCs w:val="18"/>
        </w:rPr>
        <w:t>?</w:t>
      </w:r>
      <w:r>
        <w:rPr>
          <w:szCs w:val="18"/>
        </w:rPr>
        <w:br/>
      </w:r>
      <w:r w:rsidR="00B05E82" w:rsidRPr="00DB38F9">
        <w:rPr>
          <w:szCs w:val="18"/>
        </w:rPr>
        <w:t>……………………………………………………………………………………………………………………………………………………………………………………………………………………………………………………………………………………………………………………………………………………………………………………………………………………………………………………</w:t>
      </w:r>
    </w:p>
    <w:p w14:paraId="20BA0B0B" w14:textId="77777777" w:rsidR="009D6773" w:rsidRPr="00DB38F9" w:rsidRDefault="009D6773" w:rsidP="009D6773">
      <w:pPr>
        <w:pStyle w:val="Lijstalinea"/>
        <w:ind w:left="1418"/>
        <w:rPr>
          <w:szCs w:val="18"/>
        </w:rPr>
      </w:pPr>
    </w:p>
    <w:p w14:paraId="57B56AD6" w14:textId="3ED552A8" w:rsidR="0041646A" w:rsidRDefault="00DB38F9" w:rsidP="009D6773">
      <w:pPr>
        <w:pStyle w:val="Lijstalinea"/>
        <w:numPr>
          <w:ilvl w:val="0"/>
          <w:numId w:val="30"/>
        </w:numPr>
        <w:ind w:left="1418" w:hanging="709"/>
        <w:rPr>
          <w:szCs w:val="18"/>
        </w:rPr>
      </w:pPr>
      <w:r w:rsidRPr="00DB38F9">
        <w:rPr>
          <w:szCs w:val="18"/>
        </w:rPr>
        <w:t>het verwijderen van de</w:t>
      </w:r>
      <w:r w:rsidR="006069A5">
        <w:rPr>
          <w:szCs w:val="18"/>
        </w:rPr>
        <w:t xml:space="preserve"> kabel/leiding.</w:t>
      </w:r>
      <w:r w:rsidRPr="00DB38F9">
        <w:rPr>
          <w:szCs w:val="18"/>
        </w:rPr>
        <w:t xml:space="preserve"> </w:t>
      </w:r>
      <w:r w:rsidR="006069A5">
        <w:rPr>
          <w:szCs w:val="18"/>
        </w:rPr>
        <w:t>Wat zijn hierbij de effecten tijdens de uitvoering zoals: brandstofverbruik, emissies, geluid en licht? Wat zijn de gevolgen van het verwijderen zoals het gebruik van het materieel?</w:t>
      </w:r>
    </w:p>
    <w:p w14:paraId="3C6A8477" w14:textId="76307B94" w:rsidR="009D6773" w:rsidRDefault="009D6773" w:rsidP="009D6773">
      <w:pPr>
        <w:pStyle w:val="Lijstalinea"/>
        <w:ind w:left="1418"/>
        <w:rPr>
          <w:szCs w:val="18"/>
        </w:rPr>
      </w:pPr>
      <w:r w:rsidRPr="00DB38F9">
        <w:rPr>
          <w:szCs w:val="18"/>
        </w:rPr>
        <w:t>……………………………………………………………………………………………………………………………………………………………………………………………………………………………………………………………………………………………………………………………………………………………………………………………………………………………………………………</w:t>
      </w:r>
    </w:p>
    <w:p w14:paraId="3D01CC56" w14:textId="77777777" w:rsidR="009D6773" w:rsidRDefault="009D6773" w:rsidP="009D6773">
      <w:pPr>
        <w:pStyle w:val="Lijstalinea"/>
        <w:ind w:left="1418"/>
        <w:rPr>
          <w:szCs w:val="18"/>
        </w:rPr>
      </w:pPr>
    </w:p>
    <w:p w14:paraId="0536EC00" w14:textId="77777777" w:rsidR="00E77D24" w:rsidRDefault="00E77D24">
      <w:pPr>
        <w:spacing w:line="240" w:lineRule="auto"/>
        <w:rPr>
          <w:rFonts w:eastAsiaTheme="minorHAnsi" w:cstheme="minorBidi"/>
          <w:szCs w:val="18"/>
          <w:lang w:eastAsia="en-US"/>
        </w:rPr>
      </w:pPr>
      <w:r>
        <w:rPr>
          <w:szCs w:val="18"/>
        </w:rPr>
        <w:br w:type="page"/>
      </w:r>
    </w:p>
    <w:p w14:paraId="16E57AD8" w14:textId="5A2CD6BD" w:rsidR="00E77D24" w:rsidRPr="00E77D24" w:rsidRDefault="00905B34" w:rsidP="000223C0">
      <w:pPr>
        <w:pStyle w:val="Lijstalinea"/>
        <w:numPr>
          <w:ilvl w:val="0"/>
          <w:numId w:val="30"/>
        </w:numPr>
        <w:ind w:left="1418" w:hanging="709"/>
        <w:rPr>
          <w:szCs w:val="18"/>
        </w:rPr>
      </w:pPr>
      <w:r w:rsidRPr="0041646A">
        <w:rPr>
          <w:szCs w:val="18"/>
        </w:rPr>
        <w:lastRenderedPageBreak/>
        <w:t>transport en verwerking van de leiding</w:t>
      </w:r>
      <w:r>
        <w:rPr>
          <w:szCs w:val="18"/>
        </w:rPr>
        <w:t>. Wat zijn hierbij de effecten van de transportschepen en -trucks en de verwerking op land? Welke emissies komen hierbij vrij? Welke afval- en materiaalstromen komen vrij?</w:t>
      </w:r>
      <w:r w:rsidRPr="0041646A" w:rsidDel="00F92548">
        <w:rPr>
          <w:szCs w:val="18"/>
        </w:rPr>
        <w:t xml:space="preserve"> </w:t>
      </w:r>
      <w:r w:rsidRPr="0041646A">
        <w:rPr>
          <w:szCs w:val="18"/>
        </w:rPr>
        <w:t>……………………………………………………………………………………………………………………………………………………………………………………………………………………………………………………………………………………………………………………………………………………………………………………………………………………………………………………</w:t>
      </w:r>
      <w:r w:rsidRPr="0041646A">
        <w:rPr>
          <w:szCs w:val="18"/>
        </w:rPr>
        <w:br/>
      </w:r>
    </w:p>
    <w:p w14:paraId="79EA8FDB" w14:textId="73FBA4EB" w:rsidR="002547AC" w:rsidRDefault="00DB38F9" w:rsidP="009D6773">
      <w:pPr>
        <w:pStyle w:val="Lijstalinea"/>
        <w:numPr>
          <w:ilvl w:val="0"/>
          <w:numId w:val="30"/>
        </w:numPr>
        <w:ind w:left="1418" w:hanging="709"/>
        <w:rPr>
          <w:szCs w:val="18"/>
        </w:rPr>
      </w:pPr>
      <w:r w:rsidRPr="00DB38F9">
        <w:rPr>
          <w:szCs w:val="18"/>
        </w:rPr>
        <w:t xml:space="preserve">het achterlaten van de </w:t>
      </w:r>
      <w:r w:rsidR="006069A5">
        <w:rPr>
          <w:szCs w:val="18"/>
        </w:rPr>
        <w:t>kabel/</w:t>
      </w:r>
      <w:r w:rsidRPr="00DB38F9">
        <w:rPr>
          <w:szCs w:val="18"/>
        </w:rPr>
        <w:t>leiding</w:t>
      </w:r>
      <w:r w:rsidR="007E6C74">
        <w:rPr>
          <w:szCs w:val="18"/>
        </w:rPr>
        <w:t>.</w:t>
      </w:r>
      <w:r w:rsidRPr="00DB38F9">
        <w:rPr>
          <w:szCs w:val="18"/>
        </w:rPr>
        <w:t xml:space="preserve"> wat zijn de gevolgen</w:t>
      </w:r>
      <w:r w:rsidR="007E6C74">
        <w:rPr>
          <w:szCs w:val="18"/>
        </w:rPr>
        <w:t xml:space="preserve"> van monitoring</w:t>
      </w:r>
      <w:r w:rsidR="006069A5">
        <w:rPr>
          <w:szCs w:val="18"/>
        </w:rPr>
        <w:t>, zoals</w:t>
      </w:r>
      <w:r w:rsidRPr="00DB38F9">
        <w:rPr>
          <w:szCs w:val="18"/>
        </w:rPr>
        <w:t xml:space="preserve"> inspecties met schepen en emissies</w:t>
      </w:r>
      <w:r w:rsidR="006069A5">
        <w:rPr>
          <w:szCs w:val="18"/>
        </w:rPr>
        <w:t>?</w:t>
      </w:r>
      <w:r w:rsidRPr="00DB38F9">
        <w:rPr>
          <w:szCs w:val="18"/>
        </w:rPr>
        <w:t xml:space="preserve"> </w:t>
      </w:r>
      <w:r w:rsidR="006069A5" w:rsidRPr="00DB38F9">
        <w:rPr>
          <w:szCs w:val="18"/>
        </w:rPr>
        <w:t>W</w:t>
      </w:r>
      <w:r w:rsidRPr="00DB38F9">
        <w:rPr>
          <w:szCs w:val="18"/>
        </w:rPr>
        <w:t>at zijn de effecten</w:t>
      </w:r>
      <w:r w:rsidR="007E6C74">
        <w:rPr>
          <w:szCs w:val="18"/>
        </w:rPr>
        <w:t xml:space="preserve"> op het loka</w:t>
      </w:r>
      <w:r w:rsidR="00905B34">
        <w:rPr>
          <w:szCs w:val="18"/>
        </w:rPr>
        <w:t>le</w:t>
      </w:r>
      <w:r w:rsidR="007E6C74">
        <w:rPr>
          <w:szCs w:val="18"/>
        </w:rPr>
        <w:t xml:space="preserve"> milieu</w:t>
      </w:r>
      <w:r w:rsidR="006069A5">
        <w:rPr>
          <w:szCs w:val="18"/>
        </w:rPr>
        <w:t>, zoals</w:t>
      </w:r>
      <w:r w:rsidR="00905B34">
        <w:rPr>
          <w:szCs w:val="18"/>
        </w:rPr>
        <w:t xml:space="preserve"> het</w:t>
      </w:r>
      <w:r w:rsidR="006069A5">
        <w:rPr>
          <w:szCs w:val="18"/>
        </w:rPr>
        <w:t xml:space="preserve"> </w:t>
      </w:r>
      <w:r w:rsidRPr="00DB38F9">
        <w:rPr>
          <w:szCs w:val="18"/>
        </w:rPr>
        <w:t xml:space="preserve">verlies </w:t>
      </w:r>
      <w:r w:rsidR="00905B34">
        <w:rPr>
          <w:szCs w:val="18"/>
        </w:rPr>
        <w:t xml:space="preserve">van de </w:t>
      </w:r>
      <w:r w:rsidRPr="00DB38F9">
        <w:rPr>
          <w:szCs w:val="18"/>
        </w:rPr>
        <w:t xml:space="preserve">grondstoffen </w:t>
      </w:r>
      <w:r w:rsidR="00905B34">
        <w:rPr>
          <w:szCs w:val="18"/>
        </w:rPr>
        <w:t xml:space="preserve">van de </w:t>
      </w:r>
      <w:r w:rsidRPr="00DB38F9">
        <w:rPr>
          <w:szCs w:val="18"/>
        </w:rPr>
        <w:t>leiding</w:t>
      </w:r>
      <w:r w:rsidR="000707C6">
        <w:rPr>
          <w:szCs w:val="18"/>
        </w:rPr>
        <w:t xml:space="preserve"> door degradatie</w:t>
      </w:r>
      <w:r w:rsidRPr="00DB38F9">
        <w:rPr>
          <w:szCs w:val="18"/>
        </w:rPr>
        <w:t xml:space="preserve">, </w:t>
      </w:r>
      <w:r w:rsidR="00905B34">
        <w:rPr>
          <w:szCs w:val="18"/>
        </w:rPr>
        <w:t xml:space="preserve">de </w:t>
      </w:r>
      <w:r w:rsidRPr="00DB38F9">
        <w:rPr>
          <w:szCs w:val="18"/>
        </w:rPr>
        <w:t>emissies tijdens inspecties</w:t>
      </w:r>
      <w:r w:rsidR="007E6C74">
        <w:rPr>
          <w:szCs w:val="18"/>
        </w:rPr>
        <w:t>,</w:t>
      </w:r>
      <w:r w:rsidR="006069A5">
        <w:rPr>
          <w:szCs w:val="18"/>
        </w:rPr>
        <w:t xml:space="preserve"> en het</w:t>
      </w:r>
      <w:r w:rsidR="007E6C74">
        <w:rPr>
          <w:szCs w:val="18"/>
        </w:rPr>
        <w:t xml:space="preserve"> achtergelaten vervuilende stoffen</w:t>
      </w:r>
      <w:r w:rsidR="006069A5">
        <w:rPr>
          <w:szCs w:val="18"/>
        </w:rPr>
        <w:t>? Wat zijn de effecten van het achterlaten van verdere bij de kabel/leiding horende onderdelen, zoals matrassen</w:t>
      </w:r>
      <w:r w:rsidR="00F92548">
        <w:rPr>
          <w:szCs w:val="18"/>
        </w:rPr>
        <w:t xml:space="preserve"> of stortsteen?</w:t>
      </w:r>
      <w:r>
        <w:rPr>
          <w:szCs w:val="18"/>
        </w:rPr>
        <w:br/>
      </w:r>
      <w:r w:rsidRPr="00DB38F9">
        <w:rPr>
          <w:szCs w:val="18"/>
        </w:rPr>
        <w:t>……………………………………………………………………………………………………………………………………………………………………………………………………………………………………………………………………………………………………………………………………………………………………………………………………………………………………………………</w:t>
      </w:r>
      <w:r w:rsidR="00681979">
        <w:rPr>
          <w:szCs w:val="18"/>
        </w:rPr>
        <w:br/>
      </w:r>
    </w:p>
    <w:p w14:paraId="03207E77" w14:textId="77B25C63" w:rsidR="004307BE" w:rsidRDefault="00681979" w:rsidP="009D6773">
      <w:pPr>
        <w:pStyle w:val="Lijstalinea"/>
        <w:numPr>
          <w:ilvl w:val="0"/>
          <w:numId w:val="30"/>
        </w:numPr>
        <w:ind w:left="1418" w:hanging="709"/>
        <w:rPr>
          <w:szCs w:val="18"/>
        </w:rPr>
      </w:pPr>
      <w:r>
        <w:rPr>
          <w:szCs w:val="18"/>
        </w:rPr>
        <w:t>Geef een overzicht van het totale verbruik en de totale emissies van het achterlaten en het verwijderen van de leiding.</w:t>
      </w:r>
      <w:r>
        <w:rPr>
          <w:szCs w:val="18"/>
        </w:rPr>
        <w:br/>
      </w:r>
      <w:r w:rsidRPr="00DB38F9">
        <w:rPr>
          <w:szCs w:val="18"/>
        </w:rPr>
        <w:t>……………………………………………………………………………………………………………………………………………………………………………………………………………………………………………………………………………………………………………………………………………………………………………………………………………………………………………………</w:t>
      </w:r>
    </w:p>
    <w:p w14:paraId="4D41E341" w14:textId="7B9F8F9C" w:rsidR="00A10062" w:rsidRDefault="00A10062" w:rsidP="000223C0">
      <w:pPr>
        <w:pStyle w:val="Lijstalinea"/>
        <w:numPr>
          <w:ilvl w:val="0"/>
          <w:numId w:val="30"/>
        </w:numPr>
        <w:ind w:left="1418" w:hanging="709"/>
      </w:pPr>
    </w:p>
    <w:p w14:paraId="2736799B" w14:textId="3E448AF2" w:rsidR="00B05E82" w:rsidRPr="00DB38F9" w:rsidRDefault="00B05E82" w:rsidP="009D6773">
      <w:pPr>
        <w:pStyle w:val="Lijstalinea"/>
        <w:numPr>
          <w:ilvl w:val="0"/>
          <w:numId w:val="22"/>
        </w:numPr>
        <w:ind w:hanging="720"/>
        <w:rPr>
          <w:szCs w:val="18"/>
        </w:rPr>
      </w:pPr>
      <w:r w:rsidRPr="00DB38F9">
        <w:rPr>
          <w:szCs w:val="18"/>
        </w:rPr>
        <w:t xml:space="preserve">beschrijf de effecten op </w:t>
      </w:r>
      <w:r w:rsidRPr="000223C0">
        <w:rPr>
          <w:szCs w:val="18"/>
          <w:u w:val="single"/>
        </w:rPr>
        <w:t>ecologie</w:t>
      </w:r>
      <w:r w:rsidRPr="00DB38F9">
        <w:rPr>
          <w:szCs w:val="18"/>
        </w:rPr>
        <w:t xml:space="preserve"> ten aanzien van:</w:t>
      </w:r>
      <w:r w:rsidR="00F92548">
        <w:rPr>
          <w:szCs w:val="18"/>
        </w:rPr>
        <w:br/>
      </w:r>
    </w:p>
    <w:p w14:paraId="242952F5" w14:textId="1D7689D4" w:rsidR="009D6773" w:rsidRPr="00F81090" w:rsidRDefault="002547AC" w:rsidP="000223C0">
      <w:pPr>
        <w:pStyle w:val="Lijstalinea"/>
        <w:numPr>
          <w:ilvl w:val="0"/>
          <w:numId w:val="31"/>
        </w:numPr>
        <w:rPr>
          <w:szCs w:val="18"/>
        </w:rPr>
      </w:pPr>
      <w:r w:rsidRPr="00F81090">
        <w:rPr>
          <w:szCs w:val="18"/>
        </w:rPr>
        <w:t>het op</w:t>
      </w:r>
      <w:r w:rsidR="00F81090" w:rsidRPr="00F81090">
        <w:rPr>
          <w:szCs w:val="18"/>
        </w:rPr>
        <w:t>-/uit</w:t>
      </w:r>
      <w:r w:rsidRPr="00F81090">
        <w:rPr>
          <w:szCs w:val="18"/>
        </w:rPr>
        <w:t xml:space="preserve">graven van de </w:t>
      </w:r>
      <w:r w:rsidR="00F92548" w:rsidRPr="00F81090">
        <w:rPr>
          <w:szCs w:val="18"/>
        </w:rPr>
        <w:t>kabel/leiding.</w:t>
      </w:r>
      <w:r w:rsidRPr="00F81090">
        <w:rPr>
          <w:szCs w:val="18"/>
        </w:rPr>
        <w:t xml:space="preserve"> </w:t>
      </w:r>
      <w:r w:rsidR="00E64015" w:rsidRPr="00F81090">
        <w:rPr>
          <w:szCs w:val="18"/>
        </w:rPr>
        <w:t xml:space="preserve">Wat zijn de effecten van de uitvoering, zoals aantasting van de bodemfauna, zichtafname, verontreiniging, verstoring en stikstofdepositie? Wat zijn de gevolgen, zoals bodemaantasting, vertroebeling, </w:t>
      </w:r>
      <w:r w:rsidR="00F81090" w:rsidRPr="00F81090">
        <w:rPr>
          <w:szCs w:val="18"/>
        </w:rPr>
        <w:t>mogelijke opwoeling van oude lokale verontreinigingen zoals OBM houdend materiaal rondom platforms, en de aanwezigheid van schepen, apparatuur en licht?</w:t>
      </w:r>
      <w:r w:rsidR="0050076F" w:rsidRPr="00F81090">
        <w:rPr>
          <w:szCs w:val="18"/>
        </w:rPr>
        <w:br/>
      </w:r>
      <w:r w:rsidR="001633E1" w:rsidRPr="00F81090">
        <w:rPr>
          <w:szCs w:val="18"/>
        </w:rPr>
        <w:t>……………………………………………………………………………………………………………</w:t>
      </w:r>
      <w:r w:rsidR="001633E1" w:rsidRPr="00F81090">
        <w:rPr>
          <w:szCs w:val="18"/>
        </w:rPr>
        <w:br/>
        <w:t>………………………………………………………………………………………………………………………………………………………………………………………………………………………………………………………………………………………………………………………………………</w:t>
      </w:r>
    </w:p>
    <w:p w14:paraId="286D3273" w14:textId="77777777" w:rsidR="001633E1" w:rsidRPr="009D6773" w:rsidRDefault="001633E1" w:rsidP="009D6773">
      <w:pPr>
        <w:pStyle w:val="Lijstalinea"/>
        <w:ind w:left="1440"/>
        <w:rPr>
          <w:szCs w:val="18"/>
        </w:rPr>
      </w:pPr>
    </w:p>
    <w:p w14:paraId="315A217C" w14:textId="73F9D227" w:rsidR="0041646A" w:rsidRDefault="002547AC" w:rsidP="009D6773">
      <w:pPr>
        <w:pStyle w:val="Lijstalinea"/>
        <w:numPr>
          <w:ilvl w:val="0"/>
          <w:numId w:val="31"/>
        </w:numPr>
        <w:rPr>
          <w:szCs w:val="18"/>
        </w:rPr>
      </w:pPr>
      <w:r w:rsidRPr="00DB38F9">
        <w:rPr>
          <w:szCs w:val="18"/>
        </w:rPr>
        <w:t xml:space="preserve">het verwijderen van de </w:t>
      </w:r>
      <w:r w:rsidR="00F81090">
        <w:rPr>
          <w:szCs w:val="18"/>
        </w:rPr>
        <w:t>kabel/</w:t>
      </w:r>
      <w:r w:rsidRPr="00DB38F9">
        <w:rPr>
          <w:szCs w:val="18"/>
        </w:rPr>
        <w:t>leiding op zee</w:t>
      </w:r>
      <w:r w:rsidR="008B4DB3">
        <w:rPr>
          <w:szCs w:val="18"/>
        </w:rPr>
        <w:t>. Wat zijn de effecten van de uitvoering, zoals aantasting van de bodemfauna, verstoring door licht, geluid en aanwezigheid en wat is de stikstofdepositie?</w:t>
      </w:r>
      <w:r w:rsidRPr="00DB38F9">
        <w:rPr>
          <w:szCs w:val="18"/>
        </w:rPr>
        <w:t xml:space="preserve"> </w:t>
      </w:r>
      <w:r w:rsidR="008B4DB3">
        <w:rPr>
          <w:szCs w:val="18"/>
        </w:rPr>
        <w:t>Wat zijn de gevolgen, zoals de afname van hard substraat en de aanwezigheid van schepen?</w:t>
      </w:r>
      <w:r w:rsidR="008B4DB3" w:rsidRPr="00DB38F9" w:rsidDel="008B4DB3">
        <w:rPr>
          <w:szCs w:val="18"/>
        </w:rPr>
        <w:t xml:space="preserve"> </w:t>
      </w:r>
      <w:r w:rsidR="00B05E82" w:rsidRPr="00DB38F9">
        <w:rPr>
          <w:szCs w:val="18"/>
        </w:rPr>
        <w:t>……………………………………………………………………………………………………………</w:t>
      </w:r>
      <w:r w:rsidR="00DB38F9">
        <w:rPr>
          <w:szCs w:val="18"/>
        </w:rPr>
        <w:br/>
      </w:r>
      <w:r w:rsidR="0041646A">
        <w:rPr>
          <w:szCs w:val="18"/>
        </w:rPr>
        <w:t>………………………………………………………………………………………………………………………………………………………………………………………………………………………</w:t>
      </w:r>
      <w:r w:rsidR="009D6773">
        <w:rPr>
          <w:szCs w:val="18"/>
        </w:rPr>
        <w:t>………………………………………………………………………………………………………………</w:t>
      </w:r>
    </w:p>
    <w:p w14:paraId="0C2A0BA2" w14:textId="77777777" w:rsidR="009D6773" w:rsidRPr="009D6773" w:rsidRDefault="009D6773" w:rsidP="009D6773">
      <w:pPr>
        <w:pStyle w:val="Lijstalinea"/>
        <w:ind w:left="1440"/>
        <w:rPr>
          <w:szCs w:val="18"/>
        </w:rPr>
      </w:pPr>
    </w:p>
    <w:p w14:paraId="5360DA15" w14:textId="3BA94E3A" w:rsidR="0041646A" w:rsidRDefault="002547AC" w:rsidP="00B05E82">
      <w:pPr>
        <w:pStyle w:val="Lijstalinea"/>
        <w:numPr>
          <w:ilvl w:val="0"/>
          <w:numId w:val="31"/>
        </w:numPr>
        <w:rPr>
          <w:szCs w:val="18"/>
        </w:rPr>
      </w:pPr>
      <w:r w:rsidRPr="00DB38F9">
        <w:rPr>
          <w:szCs w:val="18"/>
        </w:rPr>
        <w:lastRenderedPageBreak/>
        <w:t xml:space="preserve">het transport en verwerken van de </w:t>
      </w:r>
      <w:r w:rsidR="008B4DB3">
        <w:rPr>
          <w:szCs w:val="18"/>
        </w:rPr>
        <w:t>kabel/</w:t>
      </w:r>
      <w:r w:rsidRPr="00DB38F9">
        <w:rPr>
          <w:szCs w:val="18"/>
        </w:rPr>
        <w:t>leiding aan land</w:t>
      </w:r>
      <w:r w:rsidR="008B4DB3">
        <w:rPr>
          <w:szCs w:val="18"/>
        </w:rPr>
        <w:t>. Wat zijn de effecten van de uitvoering, zoals verstoring door licht, geluid en aanwezigheid en stikstofdepositie? Wat zijn de gevolgen van de scheepvaartbewegingen?</w:t>
      </w:r>
      <w:r w:rsidRPr="00DB38F9">
        <w:rPr>
          <w:szCs w:val="18"/>
        </w:rPr>
        <w:t xml:space="preserve"> </w:t>
      </w:r>
      <w:r w:rsidR="00B05E82" w:rsidRPr="00DB38F9">
        <w:rPr>
          <w:szCs w:val="18"/>
        </w:rPr>
        <w:t>………………………………………………………………………………………………………</w:t>
      </w:r>
      <w:r w:rsidR="009D6773">
        <w:rPr>
          <w:szCs w:val="18"/>
        </w:rPr>
        <w:t>……</w:t>
      </w:r>
      <w:r w:rsidR="0041646A">
        <w:rPr>
          <w:szCs w:val="18"/>
        </w:rPr>
        <w:br/>
        <w:t>………………………………………………………………………………………………………</w:t>
      </w:r>
      <w:r w:rsidR="009D6773">
        <w:rPr>
          <w:szCs w:val="18"/>
        </w:rPr>
        <w:t>……</w:t>
      </w:r>
      <w:r w:rsidR="0041646A">
        <w:rPr>
          <w:szCs w:val="18"/>
        </w:rPr>
        <w:t>………………………………………………………………………………………………………</w:t>
      </w:r>
      <w:r w:rsidR="009D6773">
        <w:rPr>
          <w:szCs w:val="18"/>
        </w:rPr>
        <w:t>……</w:t>
      </w:r>
    </w:p>
    <w:p w14:paraId="19BAFADD" w14:textId="13E2D130" w:rsidR="00E77D24" w:rsidRDefault="00E77D24">
      <w:pPr>
        <w:spacing w:line="240" w:lineRule="auto"/>
        <w:rPr>
          <w:rFonts w:eastAsiaTheme="minorHAnsi" w:cstheme="minorBidi"/>
          <w:szCs w:val="18"/>
          <w:lang w:eastAsia="en-US"/>
        </w:rPr>
      </w:pPr>
    </w:p>
    <w:p w14:paraId="18992039" w14:textId="15CDF84A" w:rsidR="00C01C37" w:rsidRDefault="002547AC" w:rsidP="00B05E82">
      <w:pPr>
        <w:pStyle w:val="Lijstalinea"/>
        <w:numPr>
          <w:ilvl w:val="0"/>
          <w:numId w:val="31"/>
        </w:numPr>
        <w:rPr>
          <w:szCs w:val="18"/>
        </w:rPr>
      </w:pPr>
      <w:r w:rsidRPr="00DB38F9">
        <w:rPr>
          <w:szCs w:val="18"/>
        </w:rPr>
        <w:t>het achterlaten van de leiding</w:t>
      </w:r>
      <w:r w:rsidR="00C01C37">
        <w:rPr>
          <w:szCs w:val="18"/>
        </w:rPr>
        <w:t>. Wat zijn de effecten van de uitvoering, zoals de beperking van bodemfauna door afname van het areaal, kansen voor bodemfauna door toename hard substraat, verandering van de biodiversiteit en de verhouding van soorten? Wat zijn de gevolgen, zoals het achterlaten van gebiedsvreemde voorwerpen en materialen op en in de zeebodem, afdekking van leidingeinden en blootgestelde secties, exoten of barrièrewerking</w:t>
      </w:r>
      <w:r w:rsidR="00CD0069">
        <w:rPr>
          <w:szCs w:val="18"/>
        </w:rPr>
        <w:t>?</w:t>
      </w:r>
    </w:p>
    <w:p w14:paraId="1067F9A7" w14:textId="47EEFC99" w:rsidR="002547AC" w:rsidRDefault="00B05E82">
      <w:pPr>
        <w:pStyle w:val="Lijstalinea"/>
        <w:ind w:left="1440"/>
        <w:rPr>
          <w:szCs w:val="18"/>
        </w:rPr>
      </w:pPr>
      <w:r w:rsidRPr="00DB38F9">
        <w:rPr>
          <w:szCs w:val="18"/>
        </w:rPr>
        <w:t>……………………………………………………………………………………………………………………………………………………………………………………………………………………………………………………………………………………………………………………………………………………………………………………………………………………………………………………</w:t>
      </w:r>
      <w:r w:rsidR="00681979">
        <w:rPr>
          <w:szCs w:val="18"/>
        </w:rPr>
        <w:br/>
      </w:r>
    </w:p>
    <w:p w14:paraId="329CB236" w14:textId="33B55AA9" w:rsidR="00CD0069" w:rsidRPr="004307BE" w:rsidRDefault="00681979" w:rsidP="000223C0">
      <w:pPr>
        <w:pStyle w:val="Lijstalinea"/>
        <w:numPr>
          <w:ilvl w:val="0"/>
          <w:numId w:val="31"/>
        </w:numPr>
        <w:rPr>
          <w:szCs w:val="18"/>
        </w:rPr>
      </w:pPr>
      <w:r w:rsidRPr="00681979">
        <w:rPr>
          <w:szCs w:val="18"/>
        </w:rPr>
        <w:t xml:space="preserve">Geef een overzicht van alle effecten op de ecologie van het achterlaten en verwijderen van de kabel/leiding ten behoeve van de weging van </w:t>
      </w:r>
      <w:r w:rsidR="00030853">
        <w:rPr>
          <w:szCs w:val="18"/>
        </w:rPr>
        <w:t>ecologische</w:t>
      </w:r>
      <w:r w:rsidRPr="00681979">
        <w:rPr>
          <w:szCs w:val="18"/>
        </w:rPr>
        <w:t xml:space="preserve"> aspecten.</w:t>
      </w:r>
      <w:r w:rsidRPr="00681979">
        <w:rPr>
          <w:szCs w:val="18"/>
        </w:rPr>
        <w:br/>
        <w:t>……………………………………………………………………………………………………………………………………………………………………………………………………………………………………………………………………………………………………………………………………………………………………………………………………………………………………………………</w:t>
      </w:r>
      <w:r w:rsidR="004307BE">
        <w:br/>
      </w:r>
    </w:p>
    <w:p w14:paraId="1F084689" w14:textId="3B51549E" w:rsidR="00B05E82" w:rsidRPr="00DB38F9" w:rsidRDefault="00B05E82" w:rsidP="009D6773">
      <w:pPr>
        <w:pStyle w:val="Lijstalinea"/>
        <w:numPr>
          <w:ilvl w:val="0"/>
          <w:numId w:val="22"/>
        </w:numPr>
        <w:ind w:hanging="720"/>
        <w:rPr>
          <w:szCs w:val="18"/>
        </w:rPr>
      </w:pPr>
      <w:r w:rsidRPr="00DB38F9">
        <w:rPr>
          <w:szCs w:val="18"/>
        </w:rPr>
        <w:t xml:space="preserve">beschrijf de effecten op </w:t>
      </w:r>
      <w:r w:rsidRPr="000223C0">
        <w:rPr>
          <w:szCs w:val="18"/>
          <w:u w:val="single"/>
        </w:rPr>
        <w:t>veiligheid</w:t>
      </w:r>
      <w:r w:rsidRPr="00DB38F9">
        <w:rPr>
          <w:szCs w:val="18"/>
        </w:rPr>
        <w:t xml:space="preserve"> ten aanzien van:</w:t>
      </w:r>
      <w:r w:rsidR="007B0F39">
        <w:rPr>
          <w:szCs w:val="18"/>
        </w:rPr>
        <w:br/>
      </w:r>
    </w:p>
    <w:p w14:paraId="0865E524" w14:textId="58819A8E" w:rsidR="00A10062" w:rsidRPr="00905B34" w:rsidRDefault="00905B34" w:rsidP="000223C0">
      <w:pPr>
        <w:pStyle w:val="Lijstalinea"/>
        <w:numPr>
          <w:ilvl w:val="0"/>
          <w:numId w:val="32"/>
        </w:numPr>
        <w:ind w:left="1418"/>
        <w:rPr>
          <w:szCs w:val="18"/>
        </w:rPr>
      </w:pPr>
      <w:r>
        <w:rPr>
          <w:szCs w:val="18"/>
        </w:rPr>
        <w:t>H</w:t>
      </w:r>
      <w:r w:rsidR="002547AC" w:rsidRPr="007B0F39">
        <w:rPr>
          <w:szCs w:val="18"/>
        </w:rPr>
        <w:t xml:space="preserve">et opgraven van de </w:t>
      </w:r>
      <w:r w:rsidR="007B0F39">
        <w:rPr>
          <w:szCs w:val="18"/>
        </w:rPr>
        <w:t>kabel/</w:t>
      </w:r>
      <w:r w:rsidR="002547AC" w:rsidRPr="007B0F39">
        <w:rPr>
          <w:szCs w:val="18"/>
        </w:rPr>
        <w:t>leiding</w:t>
      </w:r>
      <w:r w:rsidR="007B0F39" w:rsidRPr="007B0F39">
        <w:rPr>
          <w:szCs w:val="18"/>
        </w:rPr>
        <w:t>. Wat zijn de effecten van de uitvoering, zoals de risico’s van de duikoperaties en de werkzaamheden op de schepen. Wat zijn de risico’s op beschadiging van andere kabels en leidingen? Zijn er verdere risico’s waarmee rekening wordt gehouden?</w:t>
      </w:r>
      <w:r w:rsidR="007B0F39" w:rsidRPr="007B0F39">
        <w:rPr>
          <w:szCs w:val="18"/>
        </w:rPr>
        <w:br/>
      </w:r>
      <w:r w:rsidR="00B05E82" w:rsidRPr="007B0F39">
        <w:rPr>
          <w:szCs w:val="18"/>
        </w:rPr>
        <w:t>………………………………………………………………………………………………………………………………………………………………………………………………………………………………………………………………………………………………………………………………………………………………………………………………………………………</w:t>
      </w:r>
      <w:r w:rsidR="001633E1" w:rsidRPr="007B0F39">
        <w:rPr>
          <w:szCs w:val="18"/>
        </w:rPr>
        <w:t>……………………………</w:t>
      </w:r>
      <w:r>
        <w:rPr>
          <w:szCs w:val="18"/>
        </w:rPr>
        <w:br/>
      </w:r>
    </w:p>
    <w:p w14:paraId="021D1262" w14:textId="3DCE2EE0" w:rsidR="00E77D24" w:rsidRDefault="00905B34" w:rsidP="000223C0">
      <w:pPr>
        <w:pStyle w:val="Lijstalinea"/>
        <w:numPr>
          <w:ilvl w:val="0"/>
          <w:numId w:val="32"/>
        </w:numPr>
        <w:rPr>
          <w:szCs w:val="18"/>
        </w:rPr>
      </w:pPr>
      <w:r>
        <w:rPr>
          <w:szCs w:val="18"/>
        </w:rPr>
        <w:t>H</w:t>
      </w:r>
      <w:r w:rsidR="002547AC" w:rsidRPr="00DB38F9">
        <w:rPr>
          <w:szCs w:val="18"/>
        </w:rPr>
        <w:t xml:space="preserve">et verwijderen van de </w:t>
      </w:r>
      <w:r w:rsidR="007B0F39">
        <w:rPr>
          <w:szCs w:val="18"/>
        </w:rPr>
        <w:t>kabel/</w:t>
      </w:r>
      <w:r w:rsidR="002547AC" w:rsidRPr="00DB38F9">
        <w:rPr>
          <w:szCs w:val="18"/>
        </w:rPr>
        <w:t>leiding op zee</w:t>
      </w:r>
      <w:r w:rsidR="007B0F39">
        <w:rPr>
          <w:szCs w:val="18"/>
        </w:rPr>
        <w:t>.</w:t>
      </w:r>
      <w:r w:rsidR="002547AC" w:rsidRPr="00DB38F9">
        <w:rPr>
          <w:szCs w:val="18"/>
        </w:rPr>
        <w:t xml:space="preserve"> </w:t>
      </w:r>
      <w:r w:rsidR="007B0F39">
        <w:rPr>
          <w:szCs w:val="18"/>
        </w:rPr>
        <w:t>Wat zijn de effecten van de uitvoering, zoals de risi</w:t>
      </w:r>
      <w:r w:rsidR="00532473">
        <w:rPr>
          <w:szCs w:val="18"/>
        </w:rPr>
        <w:t>co’s bij zagen en tillen van de leidingonderdelen, risico’s op het breken van de leiding door corrosie, risico’s op het afbreken van de coatings? Wat zijn de gevolgen voor de werkzaamheden op de schepen, het mechanisch werk, duikoperaties en onderwaterwerk? In hoeverre wordt er gebruik gemaakt van Remote operated vehicles om duikoperaties te verminderen?</w:t>
      </w:r>
      <w:r w:rsidR="007B0F39">
        <w:rPr>
          <w:szCs w:val="18"/>
        </w:rPr>
        <w:br/>
      </w:r>
      <w:r w:rsidR="00A10062" w:rsidRPr="001633E1">
        <w:rPr>
          <w:szCs w:val="18"/>
        </w:rPr>
        <w:t>………………………………………………………………………………………………………………………………………………………………………………………………………………………………………………………………………………………………………………………………………</w:t>
      </w:r>
    </w:p>
    <w:p w14:paraId="3A215989" w14:textId="25AC3871" w:rsidR="00A10062" w:rsidRPr="00905B34" w:rsidRDefault="00905B34" w:rsidP="000223C0">
      <w:pPr>
        <w:pStyle w:val="Lijstalinea"/>
        <w:numPr>
          <w:ilvl w:val="0"/>
          <w:numId w:val="32"/>
        </w:numPr>
        <w:rPr>
          <w:szCs w:val="18"/>
        </w:rPr>
      </w:pPr>
      <w:r>
        <w:rPr>
          <w:szCs w:val="18"/>
        </w:rPr>
        <w:lastRenderedPageBreak/>
        <w:t>H</w:t>
      </w:r>
      <w:r w:rsidR="002547AC" w:rsidRPr="00DB38F9">
        <w:rPr>
          <w:szCs w:val="18"/>
        </w:rPr>
        <w:t xml:space="preserve">et transport en de verwerking van de </w:t>
      </w:r>
      <w:r w:rsidR="00A50EBF">
        <w:rPr>
          <w:szCs w:val="18"/>
        </w:rPr>
        <w:t>kabel/</w:t>
      </w:r>
      <w:r w:rsidR="002547AC" w:rsidRPr="00DB38F9">
        <w:rPr>
          <w:szCs w:val="18"/>
        </w:rPr>
        <w:t>leiding</w:t>
      </w:r>
      <w:r w:rsidR="00A50EBF">
        <w:rPr>
          <w:szCs w:val="18"/>
        </w:rPr>
        <w:t>. Wat zijn de effecten van de werkzaamheden, zoals transport- en overslagrisico’s en bij het verwerken van de leiding? Wat zijn de gevolgen van de werkzaamheden bij het transport per schip en truck en de verwerking aan land?</w:t>
      </w:r>
      <w:r w:rsidR="00A50EBF" w:rsidRPr="00DB38F9" w:rsidDel="00A50EBF">
        <w:rPr>
          <w:szCs w:val="18"/>
        </w:rPr>
        <w:t xml:space="preserve"> </w:t>
      </w:r>
      <w:r w:rsidR="001633E1">
        <w:rPr>
          <w:szCs w:val="18"/>
        </w:rPr>
        <w:br/>
      </w:r>
      <w:r w:rsidR="00B05E82" w:rsidRPr="001633E1">
        <w:rPr>
          <w:szCs w:val="18"/>
        </w:rPr>
        <w:t>………………………………………………………………………………………………………………………………………………………………………………………………………………………………………………………………………………………………………………………………………………………………………………………………………………………</w:t>
      </w:r>
      <w:r w:rsidR="001633E1">
        <w:rPr>
          <w:szCs w:val="18"/>
        </w:rPr>
        <w:t>……………………………</w:t>
      </w:r>
      <w:r>
        <w:rPr>
          <w:szCs w:val="18"/>
        </w:rPr>
        <w:br/>
      </w:r>
    </w:p>
    <w:p w14:paraId="7D62BFB4" w14:textId="399B7574" w:rsidR="00030853" w:rsidRDefault="00905B34" w:rsidP="00E32DAE">
      <w:pPr>
        <w:pStyle w:val="Lijstalinea"/>
        <w:numPr>
          <w:ilvl w:val="0"/>
          <w:numId w:val="32"/>
        </w:numPr>
        <w:ind w:left="1418"/>
        <w:rPr>
          <w:szCs w:val="18"/>
        </w:rPr>
      </w:pPr>
      <w:r w:rsidRPr="002C4C08">
        <w:rPr>
          <w:szCs w:val="18"/>
        </w:rPr>
        <w:t>D</w:t>
      </w:r>
      <w:r w:rsidR="002547AC" w:rsidRPr="002C4C08">
        <w:rPr>
          <w:szCs w:val="18"/>
        </w:rPr>
        <w:t>e</w:t>
      </w:r>
      <w:r>
        <w:rPr>
          <w:szCs w:val="18"/>
        </w:rPr>
        <w:t xml:space="preserve"> </w:t>
      </w:r>
      <w:r w:rsidR="002547AC" w:rsidRPr="002C4C08">
        <w:rPr>
          <w:szCs w:val="18"/>
        </w:rPr>
        <w:t>risico’s voor derden</w:t>
      </w:r>
      <w:r w:rsidR="00A50EBF">
        <w:rPr>
          <w:szCs w:val="18"/>
        </w:rPr>
        <w:t xml:space="preserve"> bij het achterlaten van de kabel/leiding. Wat zijn de risico’s voor het haken van trawlernetten en ankers? Wat zijn de langdurige risico’s bij het vergaan van de leiding, zoals beweging of gedeeltelijke instorting van de leiding?</w:t>
      </w:r>
      <w:r w:rsidR="00A50EBF" w:rsidRPr="002C4C08" w:rsidDel="00A50EBF">
        <w:rPr>
          <w:szCs w:val="18"/>
        </w:rPr>
        <w:t xml:space="preserve"> </w:t>
      </w:r>
      <w:r w:rsidR="00B05E82" w:rsidRPr="002C4C08">
        <w:rPr>
          <w:szCs w:val="18"/>
        </w:rPr>
        <w:t>…………………………………………………………………………………………………………</w:t>
      </w:r>
      <w:r w:rsidR="002C4C08">
        <w:rPr>
          <w:szCs w:val="18"/>
        </w:rPr>
        <w:t>…</w:t>
      </w:r>
      <w:r w:rsidR="002C4C08" w:rsidRPr="002C4C08">
        <w:rPr>
          <w:szCs w:val="18"/>
        </w:rPr>
        <w:br/>
      </w:r>
      <w:r w:rsidR="00B05E82" w:rsidRPr="002C4C08">
        <w:rPr>
          <w:szCs w:val="18"/>
        </w:rPr>
        <w:t>……………………………………………………………………………………………………………</w:t>
      </w:r>
      <w:r w:rsidR="002C4C08" w:rsidRPr="002C4C08">
        <w:rPr>
          <w:szCs w:val="18"/>
        </w:rPr>
        <w:br/>
      </w:r>
      <w:r w:rsidR="00B05E82" w:rsidRPr="002C4C08">
        <w:rPr>
          <w:szCs w:val="18"/>
        </w:rPr>
        <w:t>……………………………………………………………………………………………………………</w:t>
      </w:r>
      <w:r w:rsidR="002C4C08" w:rsidRPr="002C4C08">
        <w:rPr>
          <w:szCs w:val="18"/>
        </w:rPr>
        <w:br/>
      </w:r>
      <w:r w:rsidR="00B05E82" w:rsidRPr="002C4C08">
        <w:rPr>
          <w:szCs w:val="18"/>
        </w:rPr>
        <w:t>………………………………………………………………………………</w:t>
      </w:r>
      <w:r w:rsidR="002C4C08" w:rsidRPr="002C4C08">
        <w:rPr>
          <w:szCs w:val="18"/>
        </w:rPr>
        <w:t>……………………………</w:t>
      </w:r>
      <w:r w:rsidR="00030853">
        <w:rPr>
          <w:szCs w:val="18"/>
        </w:rPr>
        <w:br/>
      </w:r>
    </w:p>
    <w:p w14:paraId="4E840048" w14:textId="77777777" w:rsidR="00030853" w:rsidRDefault="00030853" w:rsidP="00E32DAE">
      <w:pPr>
        <w:pStyle w:val="Lijstalinea"/>
        <w:numPr>
          <w:ilvl w:val="0"/>
          <w:numId w:val="32"/>
        </w:numPr>
        <w:ind w:left="1418"/>
        <w:rPr>
          <w:szCs w:val="18"/>
        </w:rPr>
      </w:pPr>
      <w:r>
        <w:rPr>
          <w:szCs w:val="18"/>
        </w:rPr>
        <w:t>Geef een overzicht van alle effecten op de veiligheid van het achterlaten en verwijderen van de kabel/leiding ten behoeve van de weging van de veiligheidsaspecten.</w:t>
      </w:r>
    </w:p>
    <w:p w14:paraId="4D636487" w14:textId="1BF5C334" w:rsidR="00905B34" w:rsidRDefault="00030853" w:rsidP="000223C0">
      <w:pPr>
        <w:pStyle w:val="Lijstalinea"/>
        <w:ind w:left="1418"/>
      </w:pPr>
      <w:r w:rsidRPr="002C4C08">
        <w:rPr>
          <w:szCs w:val="18"/>
        </w:rPr>
        <w:t>…………………………………………………………………………………………………………</w:t>
      </w:r>
      <w:r>
        <w:rPr>
          <w:szCs w:val="18"/>
        </w:rPr>
        <w:t>…</w:t>
      </w:r>
      <w:r w:rsidRPr="002C4C08">
        <w:rPr>
          <w:szCs w:val="18"/>
        </w:rPr>
        <w:br/>
        <w:t>……………………………………………………………………………………………………………</w:t>
      </w:r>
      <w:r w:rsidRPr="002C4C08">
        <w:rPr>
          <w:szCs w:val="18"/>
        </w:rPr>
        <w:br/>
        <w:t>……………………………………………………………………………………………………………</w:t>
      </w:r>
      <w:r w:rsidRPr="002C4C08">
        <w:rPr>
          <w:szCs w:val="18"/>
        </w:rPr>
        <w:br/>
        <w:t>……………………………………………………………………………………………………………</w:t>
      </w:r>
      <w:r w:rsidR="00492858">
        <w:rPr>
          <w:szCs w:val="18"/>
        </w:rPr>
        <w:br/>
      </w:r>
    </w:p>
    <w:p w14:paraId="3D79E526" w14:textId="04E41CBA" w:rsidR="00A10062" w:rsidRDefault="00492858" w:rsidP="00492858">
      <w:pPr>
        <w:pStyle w:val="Lijstalinea"/>
        <w:numPr>
          <w:ilvl w:val="0"/>
          <w:numId w:val="22"/>
        </w:numPr>
        <w:ind w:hanging="720"/>
        <w:rPr>
          <w:szCs w:val="18"/>
        </w:rPr>
      </w:pPr>
      <w:r>
        <w:rPr>
          <w:szCs w:val="18"/>
        </w:rPr>
        <w:t xml:space="preserve">Beschrijf de effecten op de </w:t>
      </w:r>
      <w:r w:rsidRPr="000223C0">
        <w:rPr>
          <w:szCs w:val="18"/>
          <w:u w:val="single"/>
        </w:rPr>
        <w:t>kosten</w:t>
      </w:r>
      <w:r>
        <w:rPr>
          <w:szCs w:val="18"/>
        </w:rPr>
        <w:t xml:space="preserve"> ten aanzien van:</w:t>
      </w:r>
      <w:r>
        <w:rPr>
          <w:szCs w:val="18"/>
        </w:rPr>
        <w:br/>
      </w:r>
    </w:p>
    <w:p w14:paraId="2C3BF181" w14:textId="30CAEEE3" w:rsidR="00A50EBF" w:rsidRPr="00A50EBF" w:rsidRDefault="00A50EBF" w:rsidP="00A50EBF">
      <w:pPr>
        <w:pStyle w:val="Lijstalinea"/>
        <w:numPr>
          <w:ilvl w:val="1"/>
          <w:numId w:val="22"/>
        </w:numPr>
        <w:ind w:left="1418" w:hanging="709"/>
        <w:rPr>
          <w:szCs w:val="18"/>
        </w:rPr>
      </w:pPr>
      <w:r>
        <w:rPr>
          <w:szCs w:val="18"/>
        </w:rPr>
        <w:t>Het opgraven en verwijderen van de kabel/leiding.</w:t>
      </w:r>
      <w:r w:rsidR="00030853">
        <w:rPr>
          <w:szCs w:val="18"/>
        </w:rPr>
        <w:t xml:space="preserve"> Geef hierbij een  kosteninschatting van alle werkzaamheden.</w:t>
      </w:r>
      <w:r>
        <w:rPr>
          <w:szCs w:val="18"/>
        </w:rPr>
        <w:br/>
      </w:r>
      <w:r w:rsidRPr="002C4C08">
        <w:rPr>
          <w:szCs w:val="18"/>
        </w:rPr>
        <w:t>…………………………………………………………………………………………………………</w:t>
      </w:r>
      <w:r>
        <w:rPr>
          <w:szCs w:val="18"/>
        </w:rPr>
        <w:t>…</w:t>
      </w:r>
      <w:r w:rsidRPr="002C4C08">
        <w:rPr>
          <w:szCs w:val="18"/>
        </w:rPr>
        <w:br/>
        <w:t>……………………………………………………………………………………………………………</w:t>
      </w:r>
      <w:r w:rsidRPr="002C4C08">
        <w:rPr>
          <w:szCs w:val="18"/>
        </w:rPr>
        <w:br/>
        <w:t>……………………………………………………………………………………………………………</w:t>
      </w:r>
      <w:r w:rsidRPr="002C4C08">
        <w:rPr>
          <w:szCs w:val="18"/>
        </w:rPr>
        <w:br/>
        <w:t>……………………………………………………………………………………………………………</w:t>
      </w:r>
      <w:r>
        <w:rPr>
          <w:szCs w:val="18"/>
        </w:rPr>
        <w:br/>
      </w:r>
    </w:p>
    <w:p w14:paraId="504FFB58" w14:textId="0072C869" w:rsidR="00A50EBF" w:rsidRPr="00492858" w:rsidRDefault="00A50EBF" w:rsidP="00A50EBF">
      <w:pPr>
        <w:pStyle w:val="Lijstalinea"/>
        <w:numPr>
          <w:ilvl w:val="1"/>
          <w:numId w:val="22"/>
        </w:numPr>
        <w:ind w:left="1418" w:hanging="709"/>
        <w:rPr>
          <w:szCs w:val="18"/>
        </w:rPr>
      </w:pPr>
      <w:r>
        <w:rPr>
          <w:szCs w:val="18"/>
        </w:rPr>
        <w:t>Het transport en de verwerking van de kabel/leiding. Denk hier aan recycling en hergebruik.</w:t>
      </w:r>
      <w:r w:rsidR="00030853">
        <w:rPr>
          <w:szCs w:val="18"/>
        </w:rPr>
        <w:t xml:space="preserve"> Geef hierbij een inschatting van de kosten en opbrengsten.</w:t>
      </w:r>
      <w:r>
        <w:rPr>
          <w:szCs w:val="18"/>
        </w:rPr>
        <w:br/>
      </w:r>
      <w:r w:rsidRPr="002C4C08">
        <w:rPr>
          <w:szCs w:val="18"/>
        </w:rPr>
        <w:t>…………………………………………………………………………………………………………</w:t>
      </w:r>
      <w:r>
        <w:rPr>
          <w:szCs w:val="18"/>
        </w:rPr>
        <w:t>…</w:t>
      </w:r>
      <w:r w:rsidRPr="002C4C08">
        <w:rPr>
          <w:szCs w:val="18"/>
        </w:rPr>
        <w:br/>
        <w:t>……………………………………………………………………………………………………………</w:t>
      </w:r>
      <w:r w:rsidRPr="002C4C08">
        <w:rPr>
          <w:szCs w:val="18"/>
        </w:rPr>
        <w:br/>
        <w:t>……………………………………………………………………………………………………………</w:t>
      </w:r>
      <w:r w:rsidRPr="002C4C08">
        <w:rPr>
          <w:szCs w:val="18"/>
        </w:rPr>
        <w:br/>
        <w:t>……………………………………………………………………………………………………………</w:t>
      </w:r>
      <w:r>
        <w:rPr>
          <w:szCs w:val="18"/>
        </w:rPr>
        <w:br/>
      </w:r>
    </w:p>
    <w:p w14:paraId="4C9A44B7" w14:textId="22CC9E51" w:rsidR="00A50EBF" w:rsidRDefault="00A50EBF" w:rsidP="00492858">
      <w:pPr>
        <w:pStyle w:val="Lijstalinea"/>
        <w:numPr>
          <w:ilvl w:val="1"/>
          <w:numId w:val="22"/>
        </w:numPr>
        <w:ind w:left="1418" w:hanging="709"/>
        <w:rPr>
          <w:szCs w:val="18"/>
        </w:rPr>
      </w:pPr>
      <w:r>
        <w:rPr>
          <w:szCs w:val="18"/>
        </w:rPr>
        <w:t>Het achterlaten van de kabel/leiding.</w:t>
      </w:r>
      <w:r w:rsidR="00030853">
        <w:rPr>
          <w:szCs w:val="18"/>
        </w:rPr>
        <w:t xml:space="preserve"> Geef hierbij een inschatting van de kosten.</w:t>
      </w:r>
      <w:r>
        <w:rPr>
          <w:szCs w:val="18"/>
        </w:rPr>
        <w:br/>
      </w:r>
      <w:r w:rsidRPr="002C4C08">
        <w:rPr>
          <w:szCs w:val="18"/>
        </w:rPr>
        <w:t>…………………………………………………………………………………………………………</w:t>
      </w:r>
      <w:r>
        <w:rPr>
          <w:szCs w:val="18"/>
        </w:rPr>
        <w:t>…</w:t>
      </w:r>
      <w:r w:rsidRPr="002C4C08">
        <w:rPr>
          <w:szCs w:val="18"/>
        </w:rPr>
        <w:br/>
        <w:t>……………………………………………………………………………………………………………</w:t>
      </w:r>
      <w:r w:rsidRPr="002C4C08">
        <w:rPr>
          <w:szCs w:val="18"/>
        </w:rPr>
        <w:br/>
        <w:t>……………………………………………………………………………………………………………</w:t>
      </w:r>
      <w:r w:rsidRPr="002C4C08">
        <w:rPr>
          <w:szCs w:val="18"/>
        </w:rPr>
        <w:br/>
        <w:t>……………………………………………………………………………………………………………</w:t>
      </w:r>
      <w:r w:rsidR="00030853">
        <w:rPr>
          <w:szCs w:val="18"/>
        </w:rPr>
        <w:br/>
      </w:r>
    </w:p>
    <w:p w14:paraId="74122FFE" w14:textId="54D784AC" w:rsidR="00030853" w:rsidRDefault="00030853" w:rsidP="00492858">
      <w:pPr>
        <w:pStyle w:val="Lijstalinea"/>
        <w:numPr>
          <w:ilvl w:val="1"/>
          <w:numId w:val="22"/>
        </w:numPr>
        <w:ind w:left="1418" w:hanging="709"/>
        <w:rPr>
          <w:szCs w:val="18"/>
        </w:rPr>
      </w:pPr>
      <w:r>
        <w:rPr>
          <w:szCs w:val="18"/>
        </w:rPr>
        <w:lastRenderedPageBreak/>
        <w:t>Geef een overzicht van alle kosten voor het achterlaten en verwijderen van de kabel/leiding ten behoeve van een afweging van de weging van aspecten ten behoeve van de kosten.</w:t>
      </w:r>
    </w:p>
    <w:p w14:paraId="0AD46D58" w14:textId="048EBC36" w:rsidR="00030853" w:rsidRDefault="00030853" w:rsidP="000223C0">
      <w:pPr>
        <w:pStyle w:val="Lijstalinea"/>
        <w:ind w:left="1418"/>
        <w:rPr>
          <w:szCs w:val="18"/>
        </w:rPr>
      </w:pPr>
      <w:r w:rsidRPr="002C4C08">
        <w:rPr>
          <w:szCs w:val="18"/>
        </w:rPr>
        <w:t>…………………………………………………………………………………………………………</w:t>
      </w:r>
      <w:r>
        <w:rPr>
          <w:szCs w:val="18"/>
        </w:rPr>
        <w:t>…</w:t>
      </w:r>
      <w:r w:rsidRPr="002C4C08">
        <w:rPr>
          <w:szCs w:val="18"/>
        </w:rPr>
        <w:br/>
        <w:t>……………………………………………………………………………………………………………</w:t>
      </w:r>
      <w:r w:rsidRPr="002C4C08">
        <w:rPr>
          <w:szCs w:val="18"/>
        </w:rPr>
        <w:br/>
        <w:t>……………………………………………………………………………………………………………</w:t>
      </w:r>
      <w:r w:rsidRPr="002C4C08">
        <w:rPr>
          <w:szCs w:val="18"/>
        </w:rPr>
        <w:br/>
        <w:t>……………………………………………………………………………………………………………</w:t>
      </w:r>
    </w:p>
    <w:p w14:paraId="361DD58E" w14:textId="3E4E501F" w:rsidR="002547AC" w:rsidRPr="00DB38F9" w:rsidRDefault="003D5A60" w:rsidP="002547AC">
      <w:pPr>
        <w:rPr>
          <w:szCs w:val="18"/>
        </w:rPr>
      </w:pPr>
      <w:r>
        <w:rPr>
          <w:b/>
          <w:bCs/>
          <w:szCs w:val="18"/>
          <w:u w:val="single"/>
        </w:rPr>
        <w:t>Samenvatting en c</w:t>
      </w:r>
      <w:r w:rsidR="00030853">
        <w:rPr>
          <w:b/>
          <w:bCs/>
          <w:szCs w:val="18"/>
          <w:u w:val="single"/>
        </w:rPr>
        <w:t>onclusie</w:t>
      </w:r>
      <w:r w:rsidR="00030853">
        <w:rPr>
          <w:b/>
          <w:bCs/>
          <w:szCs w:val="18"/>
          <w:u w:val="single"/>
        </w:rPr>
        <w:br/>
      </w:r>
    </w:p>
    <w:p w14:paraId="2126387B" w14:textId="75A993B1" w:rsidR="003D5A60" w:rsidRPr="000223C0" w:rsidRDefault="00030853" w:rsidP="003D5A60">
      <w:pPr>
        <w:pStyle w:val="Lijstalinea"/>
        <w:numPr>
          <w:ilvl w:val="0"/>
          <w:numId w:val="22"/>
        </w:numPr>
        <w:ind w:hanging="720"/>
        <w:rPr>
          <w:rFonts w:eastAsia="Times New Roman" w:cs="Times New Roman"/>
          <w:szCs w:val="18"/>
          <w:lang w:eastAsia="nl-NL"/>
        </w:rPr>
      </w:pPr>
      <w:r w:rsidRPr="000223C0">
        <w:rPr>
          <w:szCs w:val="18"/>
        </w:rPr>
        <w:t>Geef</w:t>
      </w:r>
      <w:r>
        <w:rPr>
          <w:szCs w:val="18"/>
        </w:rPr>
        <w:t xml:space="preserve"> in een tabel</w:t>
      </w:r>
      <w:r w:rsidR="00D8503B">
        <w:rPr>
          <w:szCs w:val="18"/>
        </w:rPr>
        <w:t xml:space="preserve"> of een ander overzicht een </w:t>
      </w:r>
      <w:r w:rsidR="003D5A60">
        <w:rPr>
          <w:szCs w:val="18"/>
        </w:rPr>
        <w:t xml:space="preserve">samenvattende </w:t>
      </w:r>
      <w:r w:rsidR="00D8503B">
        <w:rPr>
          <w:szCs w:val="18"/>
        </w:rPr>
        <w:t xml:space="preserve">beschrijving van alle bovenstaande aspecten en de effecten van verwijderen en achterlaten van de </w:t>
      </w:r>
      <w:r w:rsidR="003D5A60">
        <w:rPr>
          <w:szCs w:val="18"/>
        </w:rPr>
        <w:t>kabel/leiding.</w:t>
      </w:r>
    </w:p>
    <w:p w14:paraId="62FC8B33" w14:textId="763D0554" w:rsidR="00030853" w:rsidRPr="003D5A60" w:rsidRDefault="003D5A60" w:rsidP="003D5A60">
      <w:r w:rsidRPr="003D5A60">
        <w:rPr>
          <w:szCs w:val="18"/>
        </w:rPr>
        <w:t>………………………………………………………………………………………………………………………………………………………………………………………………………………………………………………………………………………………………………………………………………………………………………………</w:t>
      </w:r>
      <w:r>
        <w:rPr>
          <w:szCs w:val="18"/>
        </w:rPr>
        <w:t>………………………………………</w:t>
      </w:r>
    </w:p>
    <w:p w14:paraId="19A7ECFE" w14:textId="3131AE17" w:rsidR="00030853" w:rsidRDefault="00030853" w:rsidP="000223C0"/>
    <w:p w14:paraId="089C2E5A" w14:textId="77777777" w:rsidR="002547AC" w:rsidRPr="00DB38F9" w:rsidRDefault="002547AC" w:rsidP="002547AC">
      <w:pPr>
        <w:rPr>
          <w:b/>
          <w:bCs/>
          <w:szCs w:val="18"/>
        </w:rPr>
      </w:pPr>
      <w:r w:rsidRPr="00DB38F9">
        <w:rPr>
          <w:b/>
          <w:bCs/>
          <w:szCs w:val="18"/>
        </w:rPr>
        <w:t>Ondertekening</w:t>
      </w:r>
    </w:p>
    <w:tbl>
      <w:tblPr>
        <w:tblStyle w:val="Tabelraster"/>
        <w:tblW w:w="0" w:type="auto"/>
        <w:tblLook w:val="04A0" w:firstRow="1" w:lastRow="0" w:firstColumn="1" w:lastColumn="0" w:noHBand="0" w:noVBand="1"/>
      </w:tblPr>
      <w:tblGrid>
        <w:gridCol w:w="2668"/>
        <w:gridCol w:w="4851"/>
      </w:tblGrid>
      <w:tr w:rsidR="002547AC" w:rsidRPr="00DB38F9" w14:paraId="0E11A0DC" w14:textId="77777777" w:rsidTr="002547AC">
        <w:tc>
          <w:tcPr>
            <w:tcW w:w="2972" w:type="dxa"/>
            <w:tcBorders>
              <w:top w:val="single" w:sz="4" w:space="0" w:color="auto"/>
              <w:left w:val="single" w:sz="4" w:space="0" w:color="auto"/>
              <w:bottom w:val="single" w:sz="4" w:space="0" w:color="auto"/>
              <w:right w:val="single" w:sz="4" w:space="0" w:color="auto"/>
            </w:tcBorders>
            <w:hideMark/>
          </w:tcPr>
          <w:p w14:paraId="6AAAE113" w14:textId="77777777" w:rsidR="002547AC" w:rsidRPr="00DB38F9" w:rsidRDefault="002547AC">
            <w:pPr>
              <w:spacing w:line="240" w:lineRule="auto"/>
              <w:rPr>
                <w:szCs w:val="18"/>
              </w:rPr>
            </w:pPr>
            <w:r w:rsidRPr="00DB38F9">
              <w:rPr>
                <w:szCs w:val="18"/>
              </w:rPr>
              <w:t>Naam (bedrijf)</w:t>
            </w:r>
          </w:p>
        </w:tc>
        <w:tc>
          <w:tcPr>
            <w:tcW w:w="6090" w:type="dxa"/>
            <w:tcBorders>
              <w:top w:val="single" w:sz="4" w:space="0" w:color="auto"/>
              <w:left w:val="single" w:sz="4" w:space="0" w:color="auto"/>
              <w:bottom w:val="single" w:sz="4" w:space="0" w:color="auto"/>
              <w:right w:val="single" w:sz="4" w:space="0" w:color="auto"/>
            </w:tcBorders>
          </w:tcPr>
          <w:p w14:paraId="38898073" w14:textId="77777777" w:rsidR="002547AC" w:rsidRPr="00DB38F9" w:rsidRDefault="002547AC">
            <w:pPr>
              <w:spacing w:line="240" w:lineRule="auto"/>
              <w:rPr>
                <w:szCs w:val="18"/>
              </w:rPr>
            </w:pPr>
          </w:p>
        </w:tc>
      </w:tr>
      <w:tr w:rsidR="002547AC" w:rsidRPr="00DB38F9" w14:paraId="0159961B" w14:textId="77777777" w:rsidTr="002547AC">
        <w:tc>
          <w:tcPr>
            <w:tcW w:w="2972" w:type="dxa"/>
            <w:tcBorders>
              <w:top w:val="single" w:sz="4" w:space="0" w:color="auto"/>
              <w:left w:val="single" w:sz="4" w:space="0" w:color="auto"/>
              <w:bottom w:val="single" w:sz="4" w:space="0" w:color="auto"/>
              <w:right w:val="single" w:sz="4" w:space="0" w:color="auto"/>
            </w:tcBorders>
            <w:hideMark/>
          </w:tcPr>
          <w:p w14:paraId="5554CCAC" w14:textId="77777777" w:rsidR="002547AC" w:rsidRPr="00DB38F9" w:rsidRDefault="002547AC">
            <w:pPr>
              <w:spacing w:line="240" w:lineRule="auto"/>
              <w:rPr>
                <w:szCs w:val="18"/>
              </w:rPr>
            </w:pPr>
            <w:r w:rsidRPr="00DB38F9">
              <w:rPr>
                <w:szCs w:val="18"/>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313CB787" w14:textId="77777777" w:rsidR="002547AC" w:rsidRPr="00DB38F9" w:rsidRDefault="002547AC">
            <w:pPr>
              <w:spacing w:line="240" w:lineRule="auto"/>
              <w:rPr>
                <w:szCs w:val="18"/>
              </w:rPr>
            </w:pPr>
          </w:p>
        </w:tc>
      </w:tr>
      <w:tr w:rsidR="002547AC" w:rsidRPr="00DB38F9" w14:paraId="1659A750" w14:textId="77777777" w:rsidTr="002547AC">
        <w:tc>
          <w:tcPr>
            <w:tcW w:w="2972" w:type="dxa"/>
            <w:tcBorders>
              <w:top w:val="single" w:sz="4" w:space="0" w:color="auto"/>
              <w:left w:val="single" w:sz="4" w:space="0" w:color="auto"/>
              <w:bottom w:val="single" w:sz="4" w:space="0" w:color="auto"/>
              <w:right w:val="single" w:sz="4" w:space="0" w:color="auto"/>
            </w:tcBorders>
            <w:hideMark/>
          </w:tcPr>
          <w:p w14:paraId="64E0380A" w14:textId="77777777" w:rsidR="002547AC" w:rsidRPr="00DB38F9" w:rsidRDefault="002547AC">
            <w:pPr>
              <w:spacing w:line="240" w:lineRule="auto"/>
              <w:rPr>
                <w:szCs w:val="18"/>
              </w:rPr>
            </w:pPr>
            <w:r w:rsidRPr="00DB38F9">
              <w:rPr>
                <w:szCs w:val="18"/>
              </w:rPr>
              <w:t>Naam ondertekenaar</w:t>
            </w:r>
          </w:p>
        </w:tc>
        <w:tc>
          <w:tcPr>
            <w:tcW w:w="6090" w:type="dxa"/>
            <w:tcBorders>
              <w:top w:val="single" w:sz="4" w:space="0" w:color="auto"/>
              <w:left w:val="single" w:sz="4" w:space="0" w:color="auto"/>
              <w:bottom w:val="single" w:sz="4" w:space="0" w:color="auto"/>
              <w:right w:val="single" w:sz="4" w:space="0" w:color="auto"/>
            </w:tcBorders>
          </w:tcPr>
          <w:p w14:paraId="08D2B440" w14:textId="77777777" w:rsidR="002547AC" w:rsidRPr="00DB38F9" w:rsidRDefault="002547AC">
            <w:pPr>
              <w:spacing w:line="240" w:lineRule="auto"/>
              <w:rPr>
                <w:szCs w:val="18"/>
              </w:rPr>
            </w:pPr>
          </w:p>
        </w:tc>
      </w:tr>
      <w:tr w:rsidR="002547AC" w:rsidRPr="00DB38F9" w14:paraId="67964F55" w14:textId="77777777" w:rsidTr="002547AC">
        <w:tc>
          <w:tcPr>
            <w:tcW w:w="2972" w:type="dxa"/>
            <w:tcBorders>
              <w:top w:val="single" w:sz="4" w:space="0" w:color="auto"/>
              <w:left w:val="single" w:sz="4" w:space="0" w:color="auto"/>
              <w:bottom w:val="single" w:sz="4" w:space="0" w:color="auto"/>
              <w:right w:val="single" w:sz="4" w:space="0" w:color="auto"/>
            </w:tcBorders>
            <w:hideMark/>
          </w:tcPr>
          <w:p w14:paraId="0874540D" w14:textId="77777777" w:rsidR="002547AC" w:rsidRPr="00DB38F9" w:rsidRDefault="002547AC">
            <w:pPr>
              <w:spacing w:line="240" w:lineRule="auto"/>
              <w:rPr>
                <w:szCs w:val="18"/>
              </w:rPr>
            </w:pPr>
            <w:r w:rsidRPr="00DB38F9">
              <w:rPr>
                <w:szCs w:val="18"/>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71C91BBC" w14:textId="77777777" w:rsidR="002547AC" w:rsidRPr="00DB38F9" w:rsidRDefault="002547AC">
            <w:pPr>
              <w:spacing w:line="240" w:lineRule="auto"/>
              <w:rPr>
                <w:szCs w:val="18"/>
              </w:rPr>
            </w:pPr>
          </w:p>
          <w:p w14:paraId="4B39F129" w14:textId="57DA767E" w:rsidR="002547AC" w:rsidRDefault="002547AC">
            <w:pPr>
              <w:spacing w:line="240" w:lineRule="auto"/>
              <w:rPr>
                <w:szCs w:val="18"/>
              </w:rPr>
            </w:pPr>
          </w:p>
          <w:p w14:paraId="7300A526" w14:textId="1BB0A3C5" w:rsidR="00262CD4" w:rsidRDefault="00262CD4">
            <w:pPr>
              <w:spacing w:line="240" w:lineRule="auto"/>
              <w:rPr>
                <w:szCs w:val="18"/>
              </w:rPr>
            </w:pPr>
          </w:p>
          <w:p w14:paraId="628774FC" w14:textId="59129775" w:rsidR="00262CD4" w:rsidRDefault="00262CD4">
            <w:pPr>
              <w:spacing w:line="240" w:lineRule="auto"/>
              <w:rPr>
                <w:szCs w:val="18"/>
              </w:rPr>
            </w:pPr>
          </w:p>
          <w:p w14:paraId="394950D3" w14:textId="26CBFDA2" w:rsidR="00262CD4" w:rsidRDefault="00262CD4">
            <w:pPr>
              <w:spacing w:line="240" w:lineRule="auto"/>
              <w:rPr>
                <w:szCs w:val="18"/>
              </w:rPr>
            </w:pPr>
          </w:p>
          <w:p w14:paraId="7ACDFC33" w14:textId="7D1B8794" w:rsidR="00262CD4" w:rsidRDefault="00262CD4">
            <w:pPr>
              <w:spacing w:line="240" w:lineRule="auto"/>
              <w:rPr>
                <w:szCs w:val="18"/>
              </w:rPr>
            </w:pPr>
          </w:p>
          <w:p w14:paraId="242D3872" w14:textId="77777777" w:rsidR="00262CD4" w:rsidRPr="00DB38F9" w:rsidRDefault="00262CD4">
            <w:pPr>
              <w:spacing w:line="240" w:lineRule="auto"/>
              <w:rPr>
                <w:szCs w:val="18"/>
              </w:rPr>
            </w:pPr>
          </w:p>
          <w:p w14:paraId="08E58119" w14:textId="77777777" w:rsidR="002547AC" w:rsidRPr="00DB38F9" w:rsidRDefault="002547AC">
            <w:pPr>
              <w:spacing w:line="240" w:lineRule="auto"/>
              <w:rPr>
                <w:szCs w:val="18"/>
              </w:rPr>
            </w:pPr>
          </w:p>
        </w:tc>
      </w:tr>
    </w:tbl>
    <w:p w14:paraId="7D54D262" w14:textId="77777777" w:rsidR="00223668" w:rsidRPr="00DB38F9" w:rsidRDefault="00223668" w:rsidP="00030853">
      <w:pPr>
        <w:rPr>
          <w:szCs w:val="18"/>
        </w:rPr>
      </w:pPr>
    </w:p>
    <w:sectPr w:rsidR="00223668" w:rsidRPr="00DB38F9"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8AF21" w14:textId="77777777" w:rsidR="0031712E" w:rsidRDefault="0031712E">
      <w:pPr>
        <w:spacing w:line="240" w:lineRule="auto"/>
      </w:pPr>
      <w:r>
        <w:separator/>
      </w:r>
    </w:p>
  </w:endnote>
  <w:endnote w:type="continuationSeparator" w:id="0">
    <w:p w14:paraId="58B064A2" w14:textId="77777777" w:rsidR="0031712E" w:rsidRDefault="003171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4D275" w14:textId="77777777" w:rsidR="00BC47A1" w:rsidRPr="00BC3B53" w:rsidRDefault="00BC47A1"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BC47A1" w14:paraId="7D54D278" w14:textId="77777777" w:rsidTr="001E4C6B">
      <w:trPr>
        <w:trHeight w:hRule="exact" w:val="240"/>
      </w:trPr>
      <w:tc>
        <w:tcPr>
          <w:tcW w:w="7601" w:type="dxa"/>
          <w:shd w:val="clear" w:color="auto" w:fill="auto"/>
        </w:tcPr>
        <w:p w14:paraId="7D54D276" w14:textId="77777777" w:rsidR="00BC47A1" w:rsidRDefault="00BC47A1" w:rsidP="003F1F6B">
          <w:pPr>
            <w:pStyle w:val="Huisstijl-Rubricering"/>
          </w:pPr>
        </w:p>
      </w:tc>
      <w:tc>
        <w:tcPr>
          <w:tcW w:w="2156" w:type="dxa"/>
        </w:tcPr>
        <w:p w14:paraId="7D54D277" w14:textId="1F4663FC" w:rsidR="00BC47A1" w:rsidRPr="00236CFE" w:rsidRDefault="00BC47A1"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914EBE">
            <w:fldChar w:fldCharType="begin"/>
          </w:r>
          <w:r w:rsidR="00914EBE">
            <w:instrText xml:space="preserve"> SECTIONPAGES   \* MERGEFORMAT </w:instrText>
          </w:r>
          <w:r w:rsidR="00914EBE">
            <w:fldChar w:fldCharType="separate"/>
          </w:r>
          <w:r w:rsidR="00914EBE">
            <w:t>13</w:t>
          </w:r>
          <w:r w:rsidR="00914EBE">
            <w:fldChar w:fldCharType="end"/>
          </w:r>
        </w:p>
      </w:tc>
    </w:tr>
  </w:tbl>
  <w:p w14:paraId="7D54D279" w14:textId="77777777" w:rsidR="00BC47A1" w:rsidRPr="00BC3B53" w:rsidRDefault="00BC47A1"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BC47A1" w14:paraId="7D54D2AF" w14:textId="77777777" w:rsidTr="001E4C6B">
      <w:trPr>
        <w:trHeight w:hRule="exact" w:val="240"/>
      </w:trPr>
      <w:tc>
        <w:tcPr>
          <w:tcW w:w="7601" w:type="dxa"/>
          <w:shd w:val="clear" w:color="auto" w:fill="auto"/>
        </w:tcPr>
        <w:p w14:paraId="7D54D2AD" w14:textId="77777777" w:rsidR="00BC47A1" w:rsidRDefault="00BC47A1" w:rsidP="008C356D">
          <w:pPr>
            <w:pStyle w:val="Huisstijl-Rubricering"/>
          </w:pPr>
        </w:p>
      </w:tc>
      <w:tc>
        <w:tcPr>
          <w:tcW w:w="2170" w:type="dxa"/>
        </w:tcPr>
        <w:p w14:paraId="7D54D2AE" w14:textId="4550103D" w:rsidR="00BC47A1" w:rsidRPr="00CB7ABA" w:rsidRDefault="00BC47A1"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914EBE">
            <w:fldChar w:fldCharType="begin"/>
          </w:r>
          <w:r w:rsidR="00914EBE">
            <w:instrText xml:space="preserve"> SECTIONPAGES   \* MERGEFORMAT </w:instrText>
          </w:r>
          <w:r w:rsidR="00914EBE">
            <w:fldChar w:fldCharType="separate"/>
          </w:r>
          <w:r w:rsidR="00914EBE">
            <w:t>13</w:t>
          </w:r>
          <w:r w:rsidR="00914EBE">
            <w:fldChar w:fldCharType="end"/>
          </w:r>
        </w:p>
      </w:tc>
    </w:tr>
  </w:tbl>
  <w:p w14:paraId="7D54D2B0" w14:textId="77777777" w:rsidR="00BC47A1" w:rsidRPr="00BC3B53" w:rsidRDefault="00BC47A1" w:rsidP="008C356D">
    <w:pPr>
      <w:pStyle w:val="Voettekst"/>
      <w:spacing w:line="240" w:lineRule="auto"/>
      <w:rPr>
        <w:sz w:val="2"/>
        <w:szCs w:val="2"/>
      </w:rPr>
    </w:pPr>
  </w:p>
  <w:p w14:paraId="7D54D2B1" w14:textId="77777777" w:rsidR="00BC47A1" w:rsidRPr="00BC3B53" w:rsidRDefault="00BC47A1"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F2A63" w14:textId="77777777" w:rsidR="0031712E" w:rsidRDefault="0031712E">
      <w:pPr>
        <w:spacing w:line="240" w:lineRule="auto"/>
      </w:pPr>
      <w:r>
        <w:separator/>
      </w:r>
    </w:p>
  </w:footnote>
  <w:footnote w:type="continuationSeparator" w:id="0">
    <w:p w14:paraId="383D8B38" w14:textId="77777777" w:rsidR="0031712E" w:rsidRDefault="003171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4D264" w14:textId="77777777" w:rsidR="00BC47A1" w:rsidRDefault="00BC47A1"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BC47A1" w14:paraId="7D54D266" w14:textId="77777777" w:rsidTr="005558E0">
      <w:tc>
        <w:tcPr>
          <w:tcW w:w="2160" w:type="dxa"/>
          <w:shd w:val="clear" w:color="auto" w:fill="auto"/>
        </w:tcPr>
        <w:p w14:paraId="47FE472D" w14:textId="052D4D9A" w:rsidR="00BC47A1" w:rsidRPr="00F9751C" w:rsidRDefault="00BC47A1" w:rsidP="002547AC">
          <w:pPr>
            <w:pStyle w:val="Huisstijl-Adres"/>
          </w:pPr>
          <w:r>
            <w:rPr>
              <w:b/>
            </w:rPr>
            <w:t xml:space="preserve">Directoraat-generaal </w:t>
          </w:r>
          <w:r w:rsidR="003A4D3C">
            <w:rPr>
              <w:b/>
            </w:rPr>
            <w:t xml:space="preserve"> Groningen en Ondergrond</w:t>
          </w:r>
        </w:p>
        <w:p w14:paraId="7D54D265" w14:textId="0BC8D5A2" w:rsidR="00BC47A1" w:rsidRPr="00044613" w:rsidRDefault="00BC47A1" w:rsidP="002547AC">
          <w:pPr>
            <w:pStyle w:val="Huisstijl-Adres"/>
          </w:pPr>
          <w:r>
            <w:rPr>
              <w:b/>
            </w:rPr>
            <w:t>Format voor</w:t>
          </w:r>
          <w:r w:rsidRPr="00F9751C">
            <w:rPr>
              <w:b/>
            </w:rPr>
            <w:br/>
          </w:r>
          <w:r w:rsidR="00C216A2">
            <w:t xml:space="preserve">Melding buiten werking pijpleiding/kabel – olie en gas offshore </w:t>
          </w:r>
        </w:p>
      </w:tc>
    </w:tr>
  </w:tbl>
  <w:p w14:paraId="7D54D271" w14:textId="77777777" w:rsidR="00BC47A1" w:rsidRDefault="00BC47A1" w:rsidP="004F44C2"/>
  <w:p w14:paraId="7D54D272" w14:textId="77777777" w:rsidR="00BC47A1" w:rsidRPr="00740712" w:rsidRDefault="00BC47A1" w:rsidP="004F44C2"/>
  <w:p w14:paraId="7D54D273" w14:textId="77777777" w:rsidR="00BC47A1" w:rsidRPr="00217880" w:rsidRDefault="00BC47A1"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BC47A1" w14:paraId="7D54D27C" w14:textId="77777777" w:rsidTr="003B7675">
      <w:trPr>
        <w:trHeight w:val="2636"/>
      </w:trPr>
      <w:tc>
        <w:tcPr>
          <w:tcW w:w="737" w:type="dxa"/>
          <w:shd w:val="clear" w:color="auto" w:fill="auto"/>
        </w:tcPr>
        <w:p w14:paraId="7D54D27A" w14:textId="77777777" w:rsidR="00BC47A1" w:rsidRDefault="00BC47A1" w:rsidP="00044613">
          <w:pPr>
            <w:framePr w:w="6340" w:h="2750" w:hRule="exact" w:hSpace="180" w:wrap="around" w:vAnchor="page" w:hAnchor="text" w:x="3873" w:y="-70"/>
            <w:spacing w:line="240" w:lineRule="auto"/>
          </w:pPr>
          <w:r>
            <w:rPr>
              <w:noProof/>
              <w:lang w:val="en-US" w:eastAsia="en-US"/>
            </w:rPr>
            <w:drawing>
              <wp:inline distT="0" distB="0" distL="0" distR="0" wp14:anchorId="7D54D2B2" wp14:editId="7D54D2B3">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601427"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7D54D27B" w14:textId="77777777" w:rsidR="00BC47A1" w:rsidRPr="00AC5A1D" w:rsidRDefault="00BC47A1" w:rsidP="00044613">
          <w:pPr>
            <w:framePr w:w="6340" w:h="2750" w:hRule="exact" w:hSpace="180" w:wrap="around" w:vAnchor="page" w:hAnchor="text" w:x="3873" w:y="-70"/>
            <w:spacing w:line="240" w:lineRule="auto"/>
          </w:pPr>
          <w:r>
            <w:rPr>
              <w:noProof/>
            </w:rPr>
            <w:drawing>
              <wp:inline distT="0" distB="0" distL="0" distR="0" wp14:anchorId="7D54D2B4" wp14:editId="7D54D2B5">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42768"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7D54D27D" w14:textId="77777777" w:rsidR="00BC47A1" w:rsidRDefault="00BC47A1" w:rsidP="00044613">
    <w:pPr>
      <w:framePr w:w="6340" w:h="2750" w:hRule="exact" w:hSpace="180" w:wrap="around" w:vAnchor="page" w:hAnchor="text" w:x="3873" w:y="-70"/>
    </w:pPr>
  </w:p>
  <w:p w14:paraId="7D54D27E" w14:textId="77777777" w:rsidR="00BC47A1" w:rsidRDefault="00BC47A1"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BC47A1" w14:paraId="7D54D282" w14:textId="77777777" w:rsidTr="005558E0">
      <w:tc>
        <w:tcPr>
          <w:tcW w:w="2160" w:type="dxa"/>
          <w:shd w:val="clear" w:color="auto" w:fill="auto"/>
        </w:tcPr>
        <w:p w14:paraId="7D54D27F" w14:textId="178A0868" w:rsidR="00BC47A1" w:rsidRPr="00F9751C" w:rsidRDefault="00BC47A1" w:rsidP="005558E0">
          <w:pPr>
            <w:pStyle w:val="Huisstijl-Adres"/>
          </w:pPr>
          <w:r>
            <w:rPr>
              <w:b/>
            </w:rPr>
            <w:t xml:space="preserve">Directoraat-generaal </w:t>
          </w:r>
          <w:r w:rsidR="003A4D3C">
            <w:rPr>
              <w:b/>
            </w:rPr>
            <w:t xml:space="preserve"> Groningen en Ondergrond</w:t>
          </w:r>
        </w:p>
        <w:p w14:paraId="7D54D281" w14:textId="32B86897" w:rsidR="00BC47A1" w:rsidRPr="004C2ACE" w:rsidRDefault="00BC47A1" w:rsidP="002547AC">
          <w:pPr>
            <w:pStyle w:val="Huisstijl-Adres"/>
          </w:pPr>
          <w:r>
            <w:rPr>
              <w:b/>
            </w:rPr>
            <w:t>Format voor</w:t>
          </w:r>
          <w:r w:rsidRPr="00F9751C">
            <w:rPr>
              <w:b/>
            </w:rPr>
            <w:br/>
          </w:r>
          <w:r>
            <w:t xml:space="preserve">Melding buiten werking </w:t>
          </w:r>
          <w:r w:rsidR="00C216A2">
            <w:t>pijpleiding/kabel</w:t>
          </w:r>
          <w:r>
            <w:t xml:space="preserve"> – olie en gas</w:t>
          </w:r>
          <w:r w:rsidR="00C216A2">
            <w:t xml:space="preserve"> offshore</w:t>
          </w:r>
        </w:p>
      </w:tc>
    </w:tr>
    <w:tr w:rsidR="00BC47A1" w14:paraId="7D54D284" w14:textId="77777777" w:rsidTr="005558E0">
      <w:trPr>
        <w:trHeight w:hRule="exact" w:val="200"/>
      </w:trPr>
      <w:tc>
        <w:tcPr>
          <w:tcW w:w="2160" w:type="dxa"/>
          <w:shd w:val="clear" w:color="auto" w:fill="auto"/>
        </w:tcPr>
        <w:p w14:paraId="7D54D283" w14:textId="77777777" w:rsidR="00BC47A1" w:rsidRPr="004C2ACE" w:rsidRDefault="00BC47A1" w:rsidP="005558E0"/>
      </w:tc>
    </w:tr>
    <w:tr w:rsidR="00BC47A1" w14:paraId="7D54D288" w14:textId="77777777" w:rsidTr="005558E0">
      <w:tc>
        <w:tcPr>
          <w:tcW w:w="2160" w:type="dxa"/>
          <w:shd w:val="clear" w:color="auto" w:fill="auto"/>
        </w:tcPr>
        <w:p w14:paraId="7D54D285" w14:textId="77777777" w:rsidR="00BC47A1" w:rsidRPr="00F9751C" w:rsidRDefault="00BC47A1" w:rsidP="005558E0">
          <w:pPr>
            <w:pStyle w:val="Huisstijl-Kopje"/>
          </w:pPr>
          <w:r>
            <w:t>Datum</w:t>
          </w:r>
        </w:p>
        <w:p w14:paraId="7D54D286" w14:textId="7404B1B8" w:rsidR="00BC47A1" w:rsidRPr="00F9751C" w:rsidRDefault="000D1099" w:rsidP="005558E0">
          <w:pPr>
            <w:pStyle w:val="Huisstijl-Gegeven"/>
          </w:pPr>
          <w:r>
            <w:t>1 januari 2025</w:t>
          </w:r>
        </w:p>
        <w:p w14:paraId="7D54D287" w14:textId="77777777" w:rsidR="00BC47A1" w:rsidRPr="00F0379C" w:rsidRDefault="00BC47A1" w:rsidP="005558E0">
          <w:pPr>
            <w:pStyle w:val="Huisstijl-Gegeven"/>
          </w:pPr>
        </w:p>
      </w:tc>
    </w:tr>
  </w:tbl>
  <w:p w14:paraId="7D54D289" w14:textId="77777777" w:rsidR="00BC47A1" w:rsidRPr="00306994" w:rsidRDefault="00BC47A1"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BC47A1" w14:paraId="7D54D28B" w14:textId="77777777" w:rsidTr="00BC47A1">
      <w:trPr>
        <w:trHeight w:val="400"/>
      </w:trPr>
      <w:tc>
        <w:tcPr>
          <w:tcW w:w="7371" w:type="dxa"/>
          <w:gridSpan w:val="2"/>
          <w:shd w:val="clear" w:color="auto" w:fill="auto"/>
        </w:tcPr>
        <w:p w14:paraId="7D54D28A" w14:textId="77777777" w:rsidR="00BC47A1" w:rsidRPr="00B349FA" w:rsidRDefault="00BC47A1" w:rsidP="009D5D50"/>
      </w:tc>
    </w:tr>
    <w:tr w:rsidR="00BC47A1" w14:paraId="7D54D28E" w14:textId="77777777" w:rsidTr="00BC47A1">
      <w:trPr>
        <w:trHeight w:hRule="exact" w:val="496"/>
      </w:trPr>
      <w:tc>
        <w:tcPr>
          <w:tcW w:w="7371" w:type="dxa"/>
          <w:gridSpan w:val="2"/>
          <w:shd w:val="clear" w:color="auto" w:fill="auto"/>
        </w:tcPr>
        <w:p w14:paraId="7D54D28C" w14:textId="77777777" w:rsidR="00BC47A1" w:rsidRDefault="00BC47A1" w:rsidP="00925121">
          <w:pPr>
            <w:pStyle w:val="Huisstijl-NAW"/>
          </w:pPr>
        </w:p>
        <w:p w14:paraId="7D54D28D" w14:textId="39B38DD4" w:rsidR="00BC47A1" w:rsidRDefault="00BC47A1" w:rsidP="00925121">
          <w:pPr>
            <w:pStyle w:val="Huisstijl-NAW"/>
          </w:pPr>
        </w:p>
      </w:tc>
    </w:tr>
    <w:tr w:rsidR="00BC47A1" w14:paraId="7D54D292" w14:textId="77777777" w:rsidTr="00BC47A1">
      <w:trPr>
        <w:trHeight w:val="460"/>
      </w:trPr>
      <w:tc>
        <w:tcPr>
          <w:tcW w:w="2176" w:type="dxa"/>
          <w:vMerge w:val="restart"/>
          <w:shd w:val="clear" w:color="auto" w:fill="auto"/>
        </w:tcPr>
        <w:p w14:paraId="7D54D28F" w14:textId="3434FDB2" w:rsidR="00BC47A1" w:rsidRDefault="009A70E3" w:rsidP="009D5D50">
          <w:r w:rsidRPr="009A70E3">
            <w:rPr>
              <w:noProof/>
              <w:sz w:val="48"/>
              <w:szCs w:val="48"/>
            </w:rPr>
            <w:drawing>
              <wp:inline distT="0" distB="0" distL="0" distR="0" wp14:anchorId="3623B590" wp14:editId="3899B9B7">
                <wp:extent cx="1293228" cy="476586"/>
                <wp:effectExtent l="0" t="0" r="254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3228" cy="476586"/>
                        </a:xfrm>
                        <a:prstGeom prst="rect">
                          <a:avLst/>
                        </a:prstGeom>
                        <a:noFill/>
                        <a:ln>
                          <a:noFill/>
                        </a:ln>
                      </pic:spPr>
                    </pic:pic>
                  </a:graphicData>
                </a:graphic>
              </wp:inline>
            </w:drawing>
          </w:r>
        </w:p>
      </w:tc>
      <w:tc>
        <w:tcPr>
          <w:tcW w:w="5195" w:type="dxa"/>
          <w:shd w:val="clear" w:color="auto" w:fill="auto"/>
        </w:tcPr>
        <w:p w14:paraId="7D54D290" w14:textId="205BD7F6" w:rsidR="00BC47A1" w:rsidRDefault="00BC47A1" w:rsidP="009D5D50">
          <w:r>
            <w:t>MELDING BUITEN WERKING PIJPLEIDING</w:t>
          </w:r>
          <w:r w:rsidR="00C216A2">
            <w:t>/KABEL</w:t>
          </w:r>
          <w:r>
            <w:t xml:space="preserve"> </w:t>
          </w:r>
          <w:r w:rsidR="000D1099">
            <w:br/>
          </w:r>
          <w:r w:rsidR="00C216A2">
            <w:t>OLIE &amp; GAS – OFFSHORE</w:t>
          </w:r>
        </w:p>
        <w:p w14:paraId="7D54D291" w14:textId="77777777" w:rsidR="00BC47A1" w:rsidRDefault="00BC47A1" w:rsidP="009D5D50"/>
      </w:tc>
    </w:tr>
    <w:tr w:rsidR="00BC47A1" w14:paraId="7D54D296" w14:textId="77777777" w:rsidTr="00BC47A1">
      <w:trPr>
        <w:trHeight w:val="560"/>
      </w:trPr>
      <w:tc>
        <w:tcPr>
          <w:tcW w:w="2176" w:type="dxa"/>
          <w:vMerge/>
          <w:shd w:val="clear" w:color="auto" w:fill="auto"/>
        </w:tcPr>
        <w:p w14:paraId="7D54D293" w14:textId="77777777" w:rsidR="00BC47A1" w:rsidRDefault="00BC47A1" w:rsidP="009D5D50"/>
      </w:tc>
      <w:tc>
        <w:tcPr>
          <w:tcW w:w="5195" w:type="dxa"/>
          <w:shd w:val="clear" w:color="auto" w:fill="auto"/>
        </w:tcPr>
        <w:p w14:paraId="7D54D295" w14:textId="77777777" w:rsidR="00BC47A1" w:rsidRPr="007402E0" w:rsidRDefault="00BC47A1" w:rsidP="009D5D50"/>
      </w:tc>
    </w:tr>
    <w:tr w:rsidR="00BC47A1" w14:paraId="7D54D29C" w14:textId="77777777" w:rsidTr="00BC47A1">
      <w:trPr>
        <w:trHeight w:hRule="exact" w:val="238"/>
      </w:trPr>
      <w:tc>
        <w:tcPr>
          <w:tcW w:w="2176" w:type="dxa"/>
          <w:tcBorders>
            <w:top w:val="dotted" w:sz="4" w:space="0" w:color="auto"/>
          </w:tcBorders>
          <w:shd w:val="clear" w:color="auto" w:fill="auto"/>
        </w:tcPr>
        <w:p w14:paraId="7D54D29A" w14:textId="77777777" w:rsidR="00BC47A1" w:rsidRDefault="00BC47A1" w:rsidP="00925121">
          <w:pPr>
            <w:pStyle w:val="Huisstijl-Gegeven"/>
            <w:rPr>
              <w:noProof w:val="0"/>
            </w:rPr>
          </w:pPr>
        </w:p>
      </w:tc>
      <w:tc>
        <w:tcPr>
          <w:tcW w:w="5195" w:type="dxa"/>
          <w:tcBorders>
            <w:top w:val="dotted" w:sz="4" w:space="0" w:color="auto"/>
          </w:tcBorders>
          <w:shd w:val="clear" w:color="auto" w:fill="auto"/>
        </w:tcPr>
        <w:p w14:paraId="7D54D29B" w14:textId="77777777" w:rsidR="00BC47A1" w:rsidRDefault="00BC47A1" w:rsidP="009D5D50"/>
      </w:tc>
    </w:tr>
    <w:tr w:rsidR="00BC47A1" w14:paraId="7D54D29F" w14:textId="77777777" w:rsidTr="00BC47A1">
      <w:trPr>
        <w:trHeight w:val="238"/>
      </w:trPr>
      <w:tc>
        <w:tcPr>
          <w:tcW w:w="2176" w:type="dxa"/>
          <w:shd w:val="clear" w:color="auto" w:fill="auto"/>
        </w:tcPr>
        <w:p w14:paraId="7D54D29D" w14:textId="127558D1" w:rsidR="00BC47A1" w:rsidRDefault="00BC47A1" w:rsidP="00925121">
          <w:pPr>
            <w:pStyle w:val="Huisstijl-Gegeven"/>
            <w:rPr>
              <w:noProof w:val="0"/>
            </w:rPr>
          </w:pPr>
          <w:r>
            <w:rPr>
              <w:noProof w:val="0"/>
            </w:rPr>
            <w:t>Format</w:t>
          </w:r>
        </w:p>
      </w:tc>
      <w:tc>
        <w:tcPr>
          <w:tcW w:w="5195" w:type="dxa"/>
          <w:shd w:val="clear" w:color="auto" w:fill="auto"/>
        </w:tcPr>
        <w:p w14:paraId="7D54D29E" w14:textId="10860D1D" w:rsidR="00BC47A1" w:rsidRDefault="00BC47A1" w:rsidP="009D5D50">
          <w:r>
            <w:t>Melding buiten werking zijnde pijpleidin</w:t>
          </w:r>
          <w:r w:rsidR="00C216A2">
            <w:t>g/kabel</w:t>
          </w:r>
        </w:p>
      </w:tc>
    </w:tr>
    <w:tr w:rsidR="00BC47A1" w14:paraId="7D54D2A2" w14:textId="77777777" w:rsidTr="00BC47A1">
      <w:trPr>
        <w:trHeight w:val="238"/>
      </w:trPr>
      <w:tc>
        <w:tcPr>
          <w:tcW w:w="2176" w:type="dxa"/>
          <w:shd w:val="clear" w:color="auto" w:fill="auto"/>
        </w:tcPr>
        <w:p w14:paraId="7D54D2A0" w14:textId="6B866586" w:rsidR="00BC47A1" w:rsidRDefault="00BC47A1" w:rsidP="00925121">
          <w:pPr>
            <w:pStyle w:val="Huisstijl-Gegeven"/>
            <w:rPr>
              <w:noProof w:val="0"/>
            </w:rPr>
          </w:pPr>
          <w:r>
            <w:rPr>
              <w:noProof w:val="0"/>
            </w:rPr>
            <w:t>Sector</w:t>
          </w:r>
        </w:p>
      </w:tc>
      <w:tc>
        <w:tcPr>
          <w:tcW w:w="5195" w:type="dxa"/>
          <w:shd w:val="clear" w:color="auto" w:fill="auto"/>
        </w:tcPr>
        <w:p w14:paraId="7D54D2A1" w14:textId="7D22790D" w:rsidR="00BC47A1" w:rsidRDefault="00BC47A1" w:rsidP="009D5D50">
          <w:r>
            <w:t>Olie en gas</w:t>
          </w:r>
          <w:r w:rsidR="00C216A2">
            <w:t xml:space="preserve"> – Offshore</w:t>
          </w:r>
        </w:p>
      </w:tc>
    </w:tr>
    <w:tr w:rsidR="00BC47A1" w14:paraId="7D54D2A5" w14:textId="77777777" w:rsidTr="00BC47A1">
      <w:trPr>
        <w:trHeight w:val="238"/>
      </w:trPr>
      <w:tc>
        <w:tcPr>
          <w:tcW w:w="2176" w:type="dxa"/>
          <w:shd w:val="clear" w:color="auto" w:fill="auto"/>
        </w:tcPr>
        <w:p w14:paraId="7D54D2A3" w14:textId="411282DC" w:rsidR="00BC47A1" w:rsidRDefault="00BC47A1" w:rsidP="00925121">
          <w:pPr>
            <w:pStyle w:val="Huisstijl-Gegeven"/>
            <w:rPr>
              <w:noProof w:val="0"/>
            </w:rPr>
          </w:pPr>
          <w:r>
            <w:rPr>
              <w:noProof w:val="0"/>
            </w:rPr>
            <w:t>versie</w:t>
          </w:r>
        </w:p>
      </w:tc>
      <w:tc>
        <w:tcPr>
          <w:tcW w:w="5195" w:type="dxa"/>
          <w:shd w:val="clear" w:color="auto" w:fill="auto"/>
        </w:tcPr>
        <w:p w14:paraId="7D54D2A4" w14:textId="25483066" w:rsidR="00BC47A1" w:rsidRDefault="00BC47A1" w:rsidP="009D5D50">
          <w:r>
            <w:t xml:space="preserve">1 </w:t>
          </w:r>
          <w:r w:rsidR="000D1099">
            <w:t>januari 2025</w:t>
          </w:r>
        </w:p>
      </w:tc>
    </w:tr>
    <w:tr w:rsidR="00BC47A1" w14:paraId="7D54D2A8" w14:textId="77777777" w:rsidTr="00BC47A1">
      <w:trPr>
        <w:trHeight w:val="238"/>
      </w:trPr>
      <w:tc>
        <w:tcPr>
          <w:tcW w:w="2176" w:type="dxa"/>
          <w:shd w:val="clear" w:color="auto" w:fill="auto"/>
        </w:tcPr>
        <w:p w14:paraId="7D54D2A6" w14:textId="56D8FA3F" w:rsidR="00BC47A1" w:rsidRDefault="00BC47A1" w:rsidP="00925121">
          <w:pPr>
            <w:pStyle w:val="Huisstijl-Gegeven"/>
            <w:rPr>
              <w:noProof w:val="0"/>
            </w:rPr>
          </w:pPr>
          <w:r>
            <w:rPr>
              <w:noProof w:val="0"/>
            </w:rPr>
            <w:t>Indienen bij</w:t>
          </w:r>
        </w:p>
      </w:tc>
      <w:tc>
        <w:tcPr>
          <w:tcW w:w="5195" w:type="dxa"/>
          <w:shd w:val="clear" w:color="auto" w:fill="auto"/>
        </w:tcPr>
        <w:p w14:paraId="7D54D2A7" w14:textId="3EB06372" w:rsidR="00BC47A1" w:rsidRDefault="00BC47A1" w:rsidP="009D5D50">
          <w:r>
            <w:t>mijnbouwvergunningen@minezk.nl</w:t>
          </w:r>
        </w:p>
      </w:tc>
    </w:tr>
    <w:tr w:rsidR="00BC47A1" w14:paraId="7D54D2AB" w14:textId="77777777" w:rsidTr="00BC47A1">
      <w:trPr>
        <w:trHeight w:val="238"/>
      </w:trPr>
      <w:tc>
        <w:tcPr>
          <w:tcW w:w="2176" w:type="dxa"/>
          <w:tcBorders>
            <w:bottom w:val="dotted" w:sz="4" w:space="0" w:color="auto"/>
          </w:tcBorders>
          <w:shd w:val="clear" w:color="auto" w:fill="auto"/>
        </w:tcPr>
        <w:p w14:paraId="7D54D2A9" w14:textId="77777777" w:rsidR="00BC47A1" w:rsidRDefault="00BC47A1" w:rsidP="00925121">
          <w:pPr>
            <w:pStyle w:val="Huisstijl-Gegeven"/>
            <w:rPr>
              <w:noProof w:val="0"/>
            </w:rPr>
          </w:pPr>
        </w:p>
      </w:tc>
      <w:tc>
        <w:tcPr>
          <w:tcW w:w="5195" w:type="dxa"/>
          <w:tcBorders>
            <w:bottom w:val="dotted" w:sz="4" w:space="0" w:color="auto"/>
          </w:tcBorders>
          <w:shd w:val="clear" w:color="auto" w:fill="auto"/>
        </w:tcPr>
        <w:p w14:paraId="7D54D2AA" w14:textId="77777777" w:rsidR="00BC47A1" w:rsidRDefault="00BC47A1" w:rsidP="009D5D50"/>
      </w:tc>
    </w:tr>
  </w:tbl>
  <w:p w14:paraId="7D54D2AC" w14:textId="77777777" w:rsidR="00BC47A1" w:rsidRPr="00BC4AE3" w:rsidRDefault="00BC47A1"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09F7E70"/>
    <w:multiLevelType w:val="hybridMultilevel"/>
    <w:tmpl w:val="EB92F95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027A2DEA"/>
    <w:multiLevelType w:val="hybridMultilevel"/>
    <w:tmpl w:val="8E526C2A"/>
    <w:lvl w:ilvl="0" w:tplc="475E337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4D91B28"/>
    <w:multiLevelType w:val="hybridMultilevel"/>
    <w:tmpl w:val="D9E818C0"/>
    <w:lvl w:ilvl="0" w:tplc="AF4810C4">
      <w:start w:val="1"/>
      <w:numFmt w:val="lowerRoman"/>
      <w:lvlText w:val="%1."/>
      <w:lvlJc w:val="left"/>
      <w:pPr>
        <w:ind w:left="1428" w:hanging="720"/>
      </w:pPr>
    </w:lvl>
    <w:lvl w:ilvl="1" w:tplc="04130019">
      <w:start w:val="1"/>
      <w:numFmt w:val="lowerLetter"/>
      <w:lvlText w:val="%2."/>
      <w:lvlJc w:val="left"/>
      <w:pPr>
        <w:ind w:left="1788" w:hanging="360"/>
      </w:pPr>
    </w:lvl>
    <w:lvl w:ilvl="2" w:tplc="0413001B">
      <w:start w:val="1"/>
      <w:numFmt w:val="lowerRoman"/>
      <w:lvlText w:val="%3."/>
      <w:lvlJc w:val="right"/>
      <w:pPr>
        <w:ind w:left="2508" w:hanging="180"/>
      </w:pPr>
    </w:lvl>
    <w:lvl w:ilvl="3" w:tplc="0413000F">
      <w:start w:val="1"/>
      <w:numFmt w:val="decimal"/>
      <w:lvlText w:val="%4."/>
      <w:lvlJc w:val="left"/>
      <w:pPr>
        <w:ind w:left="3228" w:hanging="360"/>
      </w:pPr>
    </w:lvl>
    <w:lvl w:ilvl="4" w:tplc="04130019">
      <w:start w:val="1"/>
      <w:numFmt w:val="lowerLetter"/>
      <w:lvlText w:val="%5."/>
      <w:lvlJc w:val="left"/>
      <w:pPr>
        <w:ind w:left="3948" w:hanging="360"/>
      </w:pPr>
    </w:lvl>
    <w:lvl w:ilvl="5" w:tplc="0413001B">
      <w:start w:val="1"/>
      <w:numFmt w:val="lowerRoman"/>
      <w:lvlText w:val="%6."/>
      <w:lvlJc w:val="right"/>
      <w:pPr>
        <w:ind w:left="4668" w:hanging="180"/>
      </w:pPr>
    </w:lvl>
    <w:lvl w:ilvl="6" w:tplc="0413000F">
      <w:start w:val="1"/>
      <w:numFmt w:val="decimal"/>
      <w:lvlText w:val="%7."/>
      <w:lvlJc w:val="left"/>
      <w:pPr>
        <w:ind w:left="5388" w:hanging="360"/>
      </w:pPr>
    </w:lvl>
    <w:lvl w:ilvl="7" w:tplc="04130019">
      <w:start w:val="1"/>
      <w:numFmt w:val="lowerLetter"/>
      <w:lvlText w:val="%8."/>
      <w:lvlJc w:val="left"/>
      <w:pPr>
        <w:ind w:left="6108" w:hanging="360"/>
      </w:pPr>
    </w:lvl>
    <w:lvl w:ilvl="8" w:tplc="0413001B">
      <w:start w:val="1"/>
      <w:numFmt w:val="lowerRoman"/>
      <w:lvlText w:val="%9."/>
      <w:lvlJc w:val="right"/>
      <w:pPr>
        <w:ind w:left="6828" w:hanging="180"/>
      </w:pPr>
    </w:lvl>
  </w:abstractNum>
  <w:abstractNum w:abstractNumId="12" w15:restartNumberingAfterBreak="0">
    <w:nsid w:val="066A3F01"/>
    <w:multiLevelType w:val="hybridMultilevel"/>
    <w:tmpl w:val="5262E112"/>
    <w:lvl w:ilvl="0" w:tplc="1C36A08A">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4120A4"/>
    <w:multiLevelType w:val="hybridMultilevel"/>
    <w:tmpl w:val="1D8E1FCE"/>
    <w:lvl w:ilvl="0" w:tplc="6C64C612">
      <w:start w:val="1"/>
      <w:numFmt w:val="bullet"/>
      <w:pStyle w:val="Lijstopsomteken"/>
      <w:lvlText w:val="•"/>
      <w:lvlJc w:val="left"/>
      <w:pPr>
        <w:tabs>
          <w:tab w:val="num" w:pos="227"/>
        </w:tabs>
        <w:ind w:left="227" w:hanging="227"/>
      </w:pPr>
      <w:rPr>
        <w:rFonts w:ascii="Verdana" w:hAnsi="Verdana" w:hint="default"/>
        <w:sz w:val="18"/>
        <w:szCs w:val="18"/>
      </w:rPr>
    </w:lvl>
    <w:lvl w:ilvl="1" w:tplc="277AFC30" w:tentative="1">
      <w:start w:val="1"/>
      <w:numFmt w:val="bullet"/>
      <w:lvlText w:val="o"/>
      <w:lvlJc w:val="left"/>
      <w:pPr>
        <w:tabs>
          <w:tab w:val="num" w:pos="1440"/>
        </w:tabs>
        <w:ind w:left="1440" w:hanging="360"/>
      </w:pPr>
      <w:rPr>
        <w:rFonts w:ascii="Courier New" w:hAnsi="Courier New" w:cs="Courier New" w:hint="default"/>
      </w:rPr>
    </w:lvl>
    <w:lvl w:ilvl="2" w:tplc="407086CA" w:tentative="1">
      <w:start w:val="1"/>
      <w:numFmt w:val="bullet"/>
      <w:lvlText w:val=""/>
      <w:lvlJc w:val="left"/>
      <w:pPr>
        <w:tabs>
          <w:tab w:val="num" w:pos="2160"/>
        </w:tabs>
        <w:ind w:left="2160" w:hanging="360"/>
      </w:pPr>
      <w:rPr>
        <w:rFonts w:ascii="Wingdings" w:hAnsi="Wingdings" w:hint="default"/>
      </w:rPr>
    </w:lvl>
    <w:lvl w:ilvl="3" w:tplc="6E3C8D1E" w:tentative="1">
      <w:start w:val="1"/>
      <w:numFmt w:val="bullet"/>
      <w:lvlText w:val=""/>
      <w:lvlJc w:val="left"/>
      <w:pPr>
        <w:tabs>
          <w:tab w:val="num" w:pos="2880"/>
        </w:tabs>
        <w:ind w:left="2880" w:hanging="360"/>
      </w:pPr>
      <w:rPr>
        <w:rFonts w:ascii="Symbol" w:hAnsi="Symbol" w:hint="default"/>
      </w:rPr>
    </w:lvl>
    <w:lvl w:ilvl="4" w:tplc="4DAAFAF6" w:tentative="1">
      <w:start w:val="1"/>
      <w:numFmt w:val="bullet"/>
      <w:lvlText w:val="o"/>
      <w:lvlJc w:val="left"/>
      <w:pPr>
        <w:tabs>
          <w:tab w:val="num" w:pos="3600"/>
        </w:tabs>
        <w:ind w:left="3600" w:hanging="360"/>
      </w:pPr>
      <w:rPr>
        <w:rFonts w:ascii="Courier New" w:hAnsi="Courier New" w:cs="Courier New" w:hint="default"/>
      </w:rPr>
    </w:lvl>
    <w:lvl w:ilvl="5" w:tplc="4B5EA502" w:tentative="1">
      <w:start w:val="1"/>
      <w:numFmt w:val="bullet"/>
      <w:lvlText w:val=""/>
      <w:lvlJc w:val="left"/>
      <w:pPr>
        <w:tabs>
          <w:tab w:val="num" w:pos="4320"/>
        </w:tabs>
        <w:ind w:left="4320" w:hanging="360"/>
      </w:pPr>
      <w:rPr>
        <w:rFonts w:ascii="Wingdings" w:hAnsi="Wingdings" w:hint="default"/>
      </w:rPr>
    </w:lvl>
    <w:lvl w:ilvl="6" w:tplc="C0B204BC" w:tentative="1">
      <w:start w:val="1"/>
      <w:numFmt w:val="bullet"/>
      <w:lvlText w:val=""/>
      <w:lvlJc w:val="left"/>
      <w:pPr>
        <w:tabs>
          <w:tab w:val="num" w:pos="5040"/>
        </w:tabs>
        <w:ind w:left="5040" w:hanging="360"/>
      </w:pPr>
      <w:rPr>
        <w:rFonts w:ascii="Symbol" w:hAnsi="Symbol" w:hint="default"/>
      </w:rPr>
    </w:lvl>
    <w:lvl w:ilvl="7" w:tplc="20828822" w:tentative="1">
      <w:start w:val="1"/>
      <w:numFmt w:val="bullet"/>
      <w:lvlText w:val="o"/>
      <w:lvlJc w:val="left"/>
      <w:pPr>
        <w:tabs>
          <w:tab w:val="num" w:pos="5760"/>
        </w:tabs>
        <w:ind w:left="5760" w:hanging="360"/>
      </w:pPr>
      <w:rPr>
        <w:rFonts w:ascii="Courier New" w:hAnsi="Courier New" w:cs="Courier New" w:hint="default"/>
      </w:rPr>
    </w:lvl>
    <w:lvl w:ilvl="8" w:tplc="005C33E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2C724D"/>
    <w:multiLevelType w:val="multilevel"/>
    <w:tmpl w:val="EE4C9750"/>
    <w:numStyleLink w:val="Nummeringagenda"/>
  </w:abstractNum>
  <w:abstractNum w:abstractNumId="16"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0FF13A62"/>
    <w:multiLevelType w:val="hybridMultilevel"/>
    <w:tmpl w:val="9BB62B76"/>
    <w:lvl w:ilvl="0" w:tplc="0220C35E">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270B3D"/>
    <w:multiLevelType w:val="hybridMultilevel"/>
    <w:tmpl w:val="97F415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1E555FEF"/>
    <w:multiLevelType w:val="hybridMultilevel"/>
    <w:tmpl w:val="50F0923E"/>
    <w:lvl w:ilvl="0" w:tplc="E51C04E0">
      <w:start w:val="1"/>
      <w:numFmt w:val="bullet"/>
      <w:pStyle w:val="Lijstopsomteken2"/>
      <w:lvlText w:val="–"/>
      <w:lvlJc w:val="left"/>
      <w:pPr>
        <w:tabs>
          <w:tab w:val="num" w:pos="227"/>
        </w:tabs>
        <w:ind w:left="227" w:firstLine="0"/>
      </w:pPr>
      <w:rPr>
        <w:rFonts w:ascii="Verdana" w:hAnsi="Verdana" w:hint="default"/>
      </w:rPr>
    </w:lvl>
    <w:lvl w:ilvl="1" w:tplc="6B5AC3DC" w:tentative="1">
      <w:start w:val="1"/>
      <w:numFmt w:val="bullet"/>
      <w:lvlText w:val="o"/>
      <w:lvlJc w:val="left"/>
      <w:pPr>
        <w:tabs>
          <w:tab w:val="num" w:pos="1440"/>
        </w:tabs>
        <w:ind w:left="1440" w:hanging="360"/>
      </w:pPr>
      <w:rPr>
        <w:rFonts w:ascii="Courier New" w:hAnsi="Courier New" w:cs="Courier New" w:hint="default"/>
      </w:rPr>
    </w:lvl>
    <w:lvl w:ilvl="2" w:tplc="6B9EEFE6" w:tentative="1">
      <w:start w:val="1"/>
      <w:numFmt w:val="bullet"/>
      <w:lvlText w:val=""/>
      <w:lvlJc w:val="left"/>
      <w:pPr>
        <w:tabs>
          <w:tab w:val="num" w:pos="2160"/>
        </w:tabs>
        <w:ind w:left="2160" w:hanging="360"/>
      </w:pPr>
      <w:rPr>
        <w:rFonts w:ascii="Wingdings" w:hAnsi="Wingdings" w:hint="default"/>
      </w:rPr>
    </w:lvl>
    <w:lvl w:ilvl="3" w:tplc="C93A5D0E" w:tentative="1">
      <w:start w:val="1"/>
      <w:numFmt w:val="bullet"/>
      <w:lvlText w:val=""/>
      <w:lvlJc w:val="left"/>
      <w:pPr>
        <w:tabs>
          <w:tab w:val="num" w:pos="2880"/>
        </w:tabs>
        <w:ind w:left="2880" w:hanging="360"/>
      </w:pPr>
      <w:rPr>
        <w:rFonts w:ascii="Symbol" w:hAnsi="Symbol" w:hint="default"/>
      </w:rPr>
    </w:lvl>
    <w:lvl w:ilvl="4" w:tplc="728E1B5E" w:tentative="1">
      <w:start w:val="1"/>
      <w:numFmt w:val="bullet"/>
      <w:lvlText w:val="o"/>
      <w:lvlJc w:val="left"/>
      <w:pPr>
        <w:tabs>
          <w:tab w:val="num" w:pos="3600"/>
        </w:tabs>
        <w:ind w:left="3600" w:hanging="360"/>
      </w:pPr>
      <w:rPr>
        <w:rFonts w:ascii="Courier New" w:hAnsi="Courier New" w:cs="Courier New" w:hint="default"/>
      </w:rPr>
    </w:lvl>
    <w:lvl w:ilvl="5" w:tplc="40A45B34" w:tentative="1">
      <w:start w:val="1"/>
      <w:numFmt w:val="bullet"/>
      <w:lvlText w:val=""/>
      <w:lvlJc w:val="left"/>
      <w:pPr>
        <w:tabs>
          <w:tab w:val="num" w:pos="4320"/>
        </w:tabs>
        <w:ind w:left="4320" w:hanging="360"/>
      </w:pPr>
      <w:rPr>
        <w:rFonts w:ascii="Wingdings" w:hAnsi="Wingdings" w:hint="default"/>
      </w:rPr>
    </w:lvl>
    <w:lvl w:ilvl="6" w:tplc="397220AC" w:tentative="1">
      <w:start w:val="1"/>
      <w:numFmt w:val="bullet"/>
      <w:lvlText w:val=""/>
      <w:lvlJc w:val="left"/>
      <w:pPr>
        <w:tabs>
          <w:tab w:val="num" w:pos="5040"/>
        </w:tabs>
        <w:ind w:left="5040" w:hanging="360"/>
      </w:pPr>
      <w:rPr>
        <w:rFonts w:ascii="Symbol" w:hAnsi="Symbol" w:hint="default"/>
      </w:rPr>
    </w:lvl>
    <w:lvl w:ilvl="7" w:tplc="E0581DAA" w:tentative="1">
      <w:start w:val="1"/>
      <w:numFmt w:val="bullet"/>
      <w:lvlText w:val="o"/>
      <w:lvlJc w:val="left"/>
      <w:pPr>
        <w:tabs>
          <w:tab w:val="num" w:pos="5760"/>
        </w:tabs>
        <w:ind w:left="5760" w:hanging="360"/>
      </w:pPr>
      <w:rPr>
        <w:rFonts w:ascii="Courier New" w:hAnsi="Courier New" w:cs="Courier New" w:hint="default"/>
      </w:rPr>
    </w:lvl>
    <w:lvl w:ilvl="8" w:tplc="8280F2C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D11DC2"/>
    <w:multiLevelType w:val="hybridMultilevel"/>
    <w:tmpl w:val="B65428E6"/>
    <w:lvl w:ilvl="0" w:tplc="04130019">
      <w:start w:val="1"/>
      <w:numFmt w:val="lowerLetter"/>
      <w:lvlText w:val="%1."/>
      <w:lvlJc w:val="left"/>
      <w:pPr>
        <w:ind w:left="720" w:hanging="360"/>
      </w:pPr>
      <w:rPr>
        <w:rFonts w:hint="default"/>
        <w:b w:val="0"/>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B6322A9"/>
    <w:multiLevelType w:val="hybridMultilevel"/>
    <w:tmpl w:val="865C0A00"/>
    <w:lvl w:ilvl="0" w:tplc="A1BE826A">
      <w:start w:val="1"/>
      <w:numFmt w:val="lowerRoman"/>
      <w:lvlText w:val="%1."/>
      <w:lvlJc w:val="left"/>
      <w:pPr>
        <w:ind w:left="1440" w:hanging="720"/>
      </w:pPr>
      <w:rPr>
        <w:rFonts w:asciiTheme="minorHAnsi" w:hAnsiTheme="minorHAnsi" w:hint="default"/>
        <w:sz w:val="22"/>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2EDB4734"/>
    <w:multiLevelType w:val="hybridMultilevel"/>
    <w:tmpl w:val="A30441E4"/>
    <w:lvl w:ilvl="0" w:tplc="42B445BE">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1887758"/>
    <w:multiLevelType w:val="hybridMultilevel"/>
    <w:tmpl w:val="048479AC"/>
    <w:lvl w:ilvl="0" w:tplc="09D0E154">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3C07CEB"/>
    <w:multiLevelType w:val="hybridMultilevel"/>
    <w:tmpl w:val="2C24BDCC"/>
    <w:lvl w:ilvl="0" w:tplc="04130001">
      <w:start w:val="1"/>
      <w:numFmt w:val="bullet"/>
      <w:lvlText w:val=""/>
      <w:lvlJc w:val="left"/>
      <w:pPr>
        <w:ind w:left="773" w:hanging="360"/>
      </w:pPr>
      <w:rPr>
        <w:rFonts w:ascii="Symbol" w:hAnsi="Symbol" w:hint="default"/>
      </w:rPr>
    </w:lvl>
    <w:lvl w:ilvl="1" w:tplc="04130003">
      <w:start w:val="1"/>
      <w:numFmt w:val="bullet"/>
      <w:lvlText w:val="o"/>
      <w:lvlJc w:val="left"/>
      <w:pPr>
        <w:ind w:left="1493" w:hanging="360"/>
      </w:pPr>
      <w:rPr>
        <w:rFonts w:ascii="Courier New" w:hAnsi="Courier New" w:cs="Courier New" w:hint="default"/>
      </w:rPr>
    </w:lvl>
    <w:lvl w:ilvl="2" w:tplc="04130005">
      <w:start w:val="1"/>
      <w:numFmt w:val="bullet"/>
      <w:lvlText w:val=""/>
      <w:lvlJc w:val="left"/>
      <w:pPr>
        <w:ind w:left="2213" w:hanging="360"/>
      </w:pPr>
      <w:rPr>
        <w:rFonts w:ascii="Wingdings" w:hAnsi="Wingdings" w:hint="default"/>
      </w:rPr>
    </w:lvl>
    <w:lvl w:ilvl="3" w:tplc="04130001">
      <w:start w:val="1"/>
      <w:numFmt w:val="bullet"/>
      <w:lvlText w:val=""/>
      <w:lvlJc w:val="left"/>
      <w:pPr>
        <w:ind w:left="2933" w:hanging="360"/>
      </w:pPr>
      <w:rPr>
        <w:rFonts w:ascii="Symbol" w:hAnsi="Symbol" w:hint="default"/>
      </w:rPr>
    </w:lvl>
    <w:lvl w:ilvl="4" w:tplc="04130003">
      <w:start w:val="1"/>
      <w:numFmt w:val="bullet"/>
      <w:lvlText w:val="o"/>
      <w:lvlJc w:val="left"/>
      <w:pPr>
        <w:ind w:left="3653" w:hanging="360"/>
      </w:pPr>
      <w:rPr>
        <w:rFonts w:ascii="Courier New" w:hAnsi="Courier New" w:cs="Courier New" w:hint="default"/>
      </w:rPr>
    </w:lvl>
    <w:lvl w:ilvl="5" w:tplc="04130005">
      <w:start w:val="1"/>
      <w:numFmt w:val="bullet"/>
      <w:lvlText w:val=""/>
      <w:lvlJc w:val="left"/>
      <w:pPr>
        <w:ind w:left="4373" w:hanging="360"/>
      </w:pPr>
      <w:rPr>
        <w:rFonts w:ascii="Wingdings" w:hAnsi="Wingdings" w:hint="default"/>
      </w:rPr>
    </w:lvl>
    <w:lvl w:ilvl="6" w:tplc="04130001">
      <w:start w:val="1"/>
      <w:numFmt w:val="bullet"/>
      <w:lvlText w:val=""/>
      <w:lvlJc w:val="left"/>
      <w:pPr>
        <w:ind w:left="5093" w:hanging="360"/>
      </w:pPr>
      <w:rPr>
        <w:rFonts w:ascii="Symbol" w:hAnsi="Symbol" w:hint="default"/>
      </w:rPr>
    </w:lvl>
    <w:lvl w:ilvl="7" w:tplc="04130003">
      <w:start w:val="1"/>
      <w:numFmt w:val="bullet"/>
      <w:lvlText w:val="o"/>
      <w:lvlJc w:val="left"/>
      <w:pPr>
        <w:ind w:left="5813" w:hanging="360"/>
      </w:pPr>
      <w:rPr>
        <w:rFonts w:ascii="Courier New" w:hAnsi="Courier New" w:cs="Courier New" w:hint="default"/>
      </w:rPr>
    </w:lvl>
    <w:lvl w:ilvl="8" w:tplc="04130005">
      <w:start w:val="1"/>
      <w:numFmt w:val="bullet"/>
      <w:lvlText w:val=""/>
      <w:lvlJc w:val="left"/>
      <w:pPr>
        <w:ind w:left="6533" w:hanging="360"/>
      </w:pPr>
      <w:rPr>
        <w:rFonts w:ascii="Wingdings" w:hAnsi="Wingdings" w:hint="default"/>
      </w:rPr>
    </w:lvl>
  </w:abstractNum>
  <w:abstractNum w:abstractNumId="26" w15:restartNumberingAfterBreak="0">
    <w:nsid w:val="3453070C"/>
    <w:multiLevelType w:val="hybridMultilevel"/>
    <w:tmpl w:val="8C52B39E"/>
    <w:lvl w:ilvl="0" w:tplc="04130019">
      <w:start w:val="1"/>
      <w:numFmt w:val="lowerLetter"/>
      <w:lvlText w:val="%1."/>
      <w:lvlJc w:val="left"/>
      <w:pPr>
        <w:ind w:left="720" w:hanging="436"/>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E36429"/>
    <w:multiLevelType w:val="hybridMultilevel"/>
    <w:tmpl w:val="696248EC"/>
    <w:lvl w:ilvl="0" w:tplc="475E337C">
      <w:start w:val="1"/>
      <w:numFmt w:val="lowerRoman"/>
      <w:lvlText w:val="%1."/>
      <w:lvlJc w:val="left"/>
      <w:pPr>
        <w:ind w:left="1429" w:hanging="72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29" w15:restartNumberingAfterBreak="0">
    <w:nsid w:val="5ACF114F"/>
    <w:multiLevelType w:val="hybridMultilevel"/>
    <w:tmpl w:val="5896C636"/>
    <w:lvl w:ilvl="0" w:tplc="E928561A">
      <w:start w:val="1"/>
      <w:numFmt w:val="decimal"/>
      <w:lvlText w:val="%1."/>
      <w:lvlJc w:val="left"/>
      <w:pPr>
        <w:tabs>
          <w:tab w:val="num" w:pos="720"/>
        </w:tabs>
        <w:ind w:left="720" w:hanging="360"/>
      </w:pPr>
    </w:lvl>
    <w:lvl w:ilvl="1" w:tplc="98600242" w:tentative="1">
      <w:start w:val="1"/>
      <w:numFmt w:val="lowerLetter"/>
      <w:lvlText w:val="%2."/>
      <w:lvlJc w:val="left"/>
      <w:pPr>
        <w:tabs>
          <w:tab w:val="num" w:pos="1440"/>
        </w:tabs>
        <w:ind w:left="1440" w:hanging="360"/>
      </w:pPr>
    </w:lvl>
    <w:lvl w:ilvl="2" w:tplc="FE42BCF0" w:tentative="1">
      <w:start w:val="1"/>
      <w:numFmt w:val="lowerRoman"/>
      <w:lvlText w:val="%3."/>
      <w:lvlJc w:val="right"/>
      <w:pPr>
        <w:tabs>
          <w:tab w:val="num" w:pos="2160"/>
        </w:tabs>
        <w:ind w:left="2160" w:hanging="180"/>
      </w:pPr>
    </w:lvl>
    <w:lvl w:ilvl="3" w:tplc="CF9AE948" w:tentative="1">
      <w:start w:val="1"/>
      <w:numFmt w:val="decimal"/>
      <w:lvlText w:val="%4."/>
      <w:lvlJc w:val="left"/>
      <w:pPr>
        <w:tabs>
          <w:tab w:val="num" w:pos="2880"/>
        </w:tabs>
        <w:ind w:left="2880" w:hanging="360"/>
      </w:pPr>
    </w:lvl>
    <w:lvl w:ilvl="4" w:tplc="FC14156C" w:tentative="1">
      <w:start w:val="1"/>
      <w:numFmt w:val="lowerLetter"/>
      <w:lvlText w:val="%5."/>
      <w:lvlJc w:val="left"/>
      <w:pPr>
        <w:tabs>
          <w:tab w:val="num" w:pos="3600"/>
        </w:tabs>
        <w:ind w:left="3600" w:hanging="360"/>
      </w:pPr>
    </w:lvl>
    <w:lvl w:ilvl="5" w:tplc="1878FAB0" w:tentative="1">
      <w:start w:val="1"/>
      <w:numFmt w:val="lowerRoman"/>
      <w:lvlText w:val="%6."/>
      <w:lvlJc w:val="right"/>
      <w:pPr>
        <w:tabs>
          <w:tab w:val="num" w:pos="4320"/>
        </w:tabs>
        <w:ind w:left="4320" w:hanging="180"/>
      </w:pPr>
    </w:lvl>
    <w:lvl w:ilvl="6" w:tplc="EA1858C8" w:tentative="1">
      <w:start w:val="1"/>
      <w:numFmt w:val="decimal"/>
      <w:lvlText w:val="%7."/>
      <w:lvlJc w:val="left"/>
      <w:pPr>
        <w:tabs>
          <w:tab w:val="num" w:pos="5040"/>
        </w:tabs>
        <w:ind w:left="5040" w:hanging="360"/>
      </w:pPr>
    </w:lvl>
    <w:lvl w:ilvl="7" w:tplc="7FCAE0C0" w:tentative="1">
      <w:start w:val="1"/>
      <w:numFmt w:val="lowerLetter"/>
      <w:lvlText w:val="%8."/>
      <w:lvlJc w:val="left"/>
      <w:pPr>
        <w:tabs>
          <w:tab w:val="num" w:pos="5760"/>
        </w:tabs>
        <w:ind w:left="5760" w:hanging="360"/>
      </w:pPr>
    </w:lvl>
    <w:lvl w:ilvl="8" w:tplc="A328B7B2" w:tentative="1">
      <w:start w:val="1"/>
      <w:numFmt w:val="lowerRoman"/>
      <w:lvlText w:val="%9."/>
      <w:lvlJc w:val="right"/>
      <w:pPr>
        <w:tabs>
          <w:tab w:val="num" w:pos="6480"/>
        </w:tabs>
        <w:ind w:left="6480" w:hanging="180"/>
      </w:pPr>
    </w:lvl>
  </w:abstractNum>
  <w:abstractNum w:abstractNumId="30" w15:restartNumberingAfterBreak="0">
    <w:nsid w:val="5FCD05E4"/>
    <w:multiLevelType w:val="hybridMultilevel"/>
    <w:tmpl w:val="A146709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1F4154B"/>
    <w:multiLevelType w:val="hybridMultilevel"/>
    <w:tmpl w:val="FBB04B24"/>
    <w:lvl w:ilvl="0" w:tplc="DC72AFAC">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C8D1AFC"/>
    <w:multiLevelType w:val="hybridMultilevel"/>
    <w:tmpl w:val="94E8FE0A"/>
    <w:lvl w:ilvl="0" w:tplc="0413000F">
      <w:start w:val="1"/>
      <w:numFmt w:val="decimal"/>
      <w:lvlText w:val="%1."/>
      <w:lvlJc w:val="left"/>
      <w:pPr>
        <w:ind w:left="720" w:hanging="360"/>
      </w:pPr>
      <w:rPr>
        <w:b w:val="0"/>
        <w:bCs w:val="0"/>
      </w:rPr>
    </w:lvl>
    <w:lvl w:ilvl="1" w:tplc="A1BE826A">
      <w:start w:val="1"/>
      <w:numFmt w:val="lowerRoman"/>
      <w:lvlText w:val="%2."/>
      <w:lvlJc w:val="left"/>
      <w:pPr>
        <w:ind w:left="1080" w:hanging="360"/>
      </w:pPr>
      <w:rPr>
        <w:rFonts w:asciiTheme="minorHAnsi" w:hAnsiTheme="minorHAnsi" w:hint="default"/>
        <w:sz w:val="22"/>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D145A91"/>
    <w:multiLevelType w:val="hybridMultilevel"/>
    <w:tmpl w:val="79D67A72"/>
    <w:lvl w:ilvl="0" w:tplc="8FFAD6A0">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34" w15:restartNumberingAfterBreak="0">
    <w:nsid w:val="72561D8B"/>
    <w:multiLevelType w:val="hybridMultilevel"/>
    <w:tmpl w:val="2AF2F87A"/>
    <w:lvl w:ilvl="0" w:tplc="1DD83044">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5" w15:restartNumberingAfterBreak="0">
    <w:nsid w:val="7B6638A0"/>
    <w:multiLevelType w:val="hybridMultilevel"/>
    <w:tmpl w:val="B4A229D4"/>
    <w:lvl w:ilvl="0" w:tplc="4A4A4606">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6" w15:restartNumberingAfterBreak="0">
    <w:nsid w:val="7C383CEC"/>
    <w:multiLevelType w:val="hybridMultilevel"/>
    <w:tmpl w:val="7F4C2412"/>
    <w:lvl w:ilvl="0" w:tplc="B5B6C00E">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D4A4B2F"/>
    <w:multiLevelType w:val="multilevel"/>
    <w:tmpl w:val="EE4C9750"/>
    <w:numStyleLink w:val="Nummeringagenda"/>
  </w:abstractNum>
  <w:num w:numId="1" w16cid:durableId="810751681">
    <w:abstractNumId w:val="14"/>
  </w:num>
  <w:num w:numId="2" w16cid:durableId="1423526358">
    <w:abstractNumId w:val="7"/>
  </w:num>
  <w:num w:numId="3" w16cid:durableId="1592397796">
    <w:abstractNumId w:val="6"/>
  </w:num>
  <w:num w:numId="4" w16cid:durableId="166870117">
    <w:abstractNumId w:val="5"/>
  </w:num>
  <w:num w:numId="5" w16cid:durableId="1913805878">
    <w:abstractNumId w:val="4"/>
  </w:num>
  <w:num w:numId="6" w16cid:durableId="46728680">
    <w:abstractNumId w:val="8"/>
  </w:num>
  <w:num w:numId="7" w16cid:durableId="211231132">
    <w:abstractNumId w:val="3"/>
  </w:num>
  <w:num w:numId="8" w16cid:durableId="1458372655">
    <w:abstractNumId w:val="2"/>
  </w:num>
  <w:num w:numId="9" w16cid:durableId="1020354860">
    <w:abstractNumId w:val="1"/>
  </w:num>
  <w:num w:numId="10" w16cid:durableId="731854305">
    <w:abstractNumId w:val="0"/>
  </w:num>
  <w:num w:numId="11" w16cid:durableId="1998267768">
    <w:abstractNumId w:val="13"/>
  </w:num>
  <w:num w:numId="12" w16cid:durableId="974482945">
    <w:abstractNumId w:val="18"/>
  </w:num>
  <w:num w:numId="13" w16cid:durableId="223764214">
    <w:abstractNumId w:val="27"/>
  </w:num>
  <w:num w:numId="14" w16cid:durableId="1190073189">
    <w:abstractNumId w:val="20"/>
  </w:num>
  <w:num w:numId="15" w16cid:durableId="1165435608">
    <w:abstractNumId w:val="29"/>
  </w:num>
  <w:num w:numId="16" w16cid:durableId="1885756031">
    <w:abstractNumId w:val="16"/>
  </w:num>
  <w:num w:numId="17" w16cid:durableId="2109301854">
    <w:abstractNumId w:val="37"/>
  </w:num>
  <w:num w:numId="18" w16cid:durableId="403528772">
    <w:abstractNumId w:val="15"/>
  </w:num>
  <w:num w:numId="19" w16cid:durableId="688455897">
    <w:abstractNumId w:val="25"/>
  </w:num>
  <w:num w:numId="20" w16cid:durableId="1354720329">
    <w:abstractNumId w:val="9"/>
  </w:num>
  <w:num w:numId="21" w16cid:durableId="792090161">
    <w:abstractNumId w:val="9"/>
  </w:num>
  <w:num w:numId="22" w16cid:durableId="250622599">
    <w:abstractNumId w:val="32"/>
  </w:num>
  <w:num w:numId="23" w16cid:durableId="386613241">
    <w:abstractNumId w:val="21"/>
  </w:num>
  <w:num w:numId="24" w16cid:durableId="388921029">
    <w:abstractNumId w:val="34"/>
  </w:num>
  <w:num w:numId="25" w16cid:durableId="403919006">
    <w:abstractNumId w:val="30"/>
  </w:num>
  <w:num w:numId="26" w16cid:durableId="648293513">
    <w:abstractNumId w:val="36"/>
  </w:num>
  <w:num w:numId="27" w16cid:durableId="175968766">
    <w:abstractNumId w:val="17"/>
  </w:num>
  <w:num w:numId="28" w16cid:durableId="272589567">
    <w:abstractNumId w:val="31"/>
  </w:num>
  <w:num w:numId="29" w16cid:durableId="695229244">
    <w:abstractNumId w:val="24"/>
  </w:num>
  <w:num w:numId="30" w16cid:durableId="1554807148">
    <w:abstractNumId w:val="10"/>
  </w:num>
  <w:num w:numId="31" w16cid:durableId="1150947571">
    <w:abstractNumId w:val="35"/>
  </w:num>
  <w:num w:numId="32" w16cid:durableId="1530877786">
    <w:abstractNumId w:val="22"/>
  </w:num>
  <w:num w:numId="33" w16cid:durableId="961884251">
    <w:abstractNumId w:val="33"/>
  </w:num>
  <w:num w:numId="34" w16cid:durableId="362485153">
    <w:abstractNumId w:val="19"/>
  </w:num>
  <w:num w:numId="35" w16cid:durableId="2086951724">
    <w:abstractNumId w:val="23"/>
  </w:num>
  <w:num w:numId="36" w16cid:durableId="109319466">
    <w:abstractNumId w:val="26"/>
  </w:num>
  <w:num w:numId="37" w16cid:durableId="387342109">
    <w:abstractNumId w:val="11"/>
  </w:num>
  <w:num w:numId="38" w16cid:durableId="545718768">
    <w:abstractNumId w:val="12"/>
  </w:num>
  <w:num w:numId="39" w16cid:durableId="1553809367">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23C0"/>
    <w:rsid w:val="00023E9A"/>
    <w:rsid w:val="00030853"/>
    <w:rsid w:val="000346B8"/>
    <w:rsid w:val="00034A84"/>
    <w:rsid w:val="0003586B"/>
    <w:rsid w:val="00035E67"/>
    <w:rsid w:val="000366F3"/>
    <w:rsid w:val="00044613"/>
    <w:rsid w:val="00052C28"/>
    <w:rsid w:val="000707C6"/>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099"/>
    <w:rsid w:val="000D119D"/>
    <w:rsid w:val="000F161D"/>
    <w:rsid w:val="000F1D2F"/>
    <w:rsid w:val="0010289E"/>
    <w:rsid w:val="00116CB7"/>
    <w:rsid w:val="00123704"/>
    <w:rsid w:val="001270C7"/>
    <w:rsid w:val="00132540"/>
    <w:rsid w:val="00134561"/>
    <w:rsid w:val="0014786A"/>
    <w:rsid w:val="001503B6"/>
    <w:rsid w:val="001516A4"/>
    <w:rsid w:val="00151E5F"/>
    <w:rsid w:val="001569AB"/>
    <w:rsid w:val="001612F5"/>
    <w:rsid w:val="00161F97"/>
    <w:rsid w:val="001633E1"/>
    <w:rsid w:val="001726F3"/>
    <w:rsid w:val="00174CC2"/>
    <w:rsid w:val="00176A33"/>
    <w:rsid w:val="00176CC6"/>
    <w:rsid w:val="00181BE4"/>
    <w:rsid w:val="00184454"/>
    <w:rsid w:val="00185576"/>
    <w:rsid w:val="00185951"/>
    <w:rsid w:val="00196B8B"/>
    <w:rsid w:val="001A2BEA"/>
    <w:rsid w:val="001A6D93"/>
    <w:rsid w:val="001B50DC"/>
    <w:rsid w:val="001B6795"/>
    <w:rsid w:val="001C32EC"/>
    <w:rsid w:val="001C4D5A"/>
    <w:rsid w:val="001C7BA6"/>
    <w:rsid w:val="001D646C"/>
    <w:rsid w:val="001D69B0"/>
    <w:rsid w:val="001E0A39"/>
    <w:rsid w:val="001E2CB7"/>
    <w:rsid w:val="001E34C6"/>
    <w:rsid w:val="001E4C6B"/>
    <w:rsid w:val="001E5581"/>
    <w:rsid w:val="001F3C70"/>
    <w:rsid w:val="00200D88"/>
    <w:rsid w:val="00201F68"/>
    <w:rsid w:val="00202CFF"/>
    <w:rsid w:val="00206921"/>
    <w:rsid w:val="0021116F"/>
    <w:rsid w:val="00212F2A"/>
    <w:rsid w:val="00214F2B"/>
    <w:rsid w:val="00216BC2"/>
    <w:rsid w:val="00217880"/>
    <w:rsid w:val="00223668"/>
    <w:rsid w:val="0022552E"/>
    <w:rsid w:val="002309A8"/>
    <w:rsid w:val="00236CFE"/>
    <w:rsid w:val="00241498"/>
    <w:rsid w:val="002428E3"/>
    <w:rsid w:val="002547AC"/>
    <w:rsid w:val="00260BAF"/>
    <w:rsid w:val="0026208B"/>
    <w:rsid w:val="00262CD4"/>
    <w:rsid w:val="002650F7"/>
    <w:rsid w:val="00273F3B"/>
    <w:rsid w:val="00273FC4"/>
    <w:rsid w:val="00274DB7"/>
    <w:rsid w:val="00275984"/>
    <w:rsid w:val="00280F74"/>
    <w:rsid w:val="00286998"/>
    <w:rsid w:val="00291AB7"/>
    <w:rsid w:val="0029422B"/>
    <w:rsid w:val="00295685"/>
    <w:rsid w:val="002A0384"/>
    <w:rsid w:val="002A4E76"/>
    <w:rsid w:val="002B153C"/>
    <w:rsid w:val="002B3C30"/>
    <w:rsid w:val="002C1738"/>
    <w:rsid w:val="002C2830"/>
    <w:rsid w:val="002C4C08"/>
    <w:rsid w:val="002C533C"/>
    <w:rsid w:val="002C6965"/>
    <w:rsid w:val="002D001A"/>
    <w:rsid w:val="002D220A"/>
    <w:rsid w:val="002D317B"/>
    <w:rsid w:val="002D3252"/>
    <w:rsid w:val="002D3587"/>
    <w:rsid w:val="002D502D"/>
    <w:rsid w:val="002E0F69"/>
    <w:rsid w:val="002E2A8E"/>
    <w:rsid w:val="002F2CFC"/>
    <w:rsid w:val="002F5147"/>
    <w:rsid w:val="002F7084"/>
    <w:rsid w:val="00306994"/>
    <w:rsid w:val="00312597"/>
    <w:rsid w:val="003142DE"/>
    <w:rsid w:val="00314870"/>
    <w:rsid w:val="0031712E"/>
    <w:rsid w:val="00334154"/>
    <w:rsid w:val="00334F55"/>
    <w:rsid w:val="00341FA0"/>
    <w:rsid w:val="003472FF"/>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088"/>
    <w:rsid w:val="003A4C96"/>
    <w:rsid w:val="003A4D3C"/>
    <w:rsid w:val="003B02CD"/>
    <w:rsid w:val="003B7675"/>
    <w:rsid w:val="003B7EE7"/>
    <w:rsid w:val="003C2CCB"/>
    <w:rsid w:val="003C6804"/>
    <w:rsid w:val="003D39EC"/>
    <w:rsid w:val="003D5A60"/>
    <w:rsid w:val="003E3DD5"/>
    <w:rsid w:val="003F07C6"/>
    <w:rsid w:val="003F1F6B"/>
    <w:rsid w:val="003F3757"/>
    <w:rsid w:val="003F387B"/>
    <w:rsid w:val="003F44B7"/>
    <w:rsid w:val="003F6262"/>
    <w:rsid w:val="00413D48"/>
    <w:rsid w:val="00415CD7"/>
    <w:rsid w:val="0041646A"/>
    <w:rsid w:val="00422170"/>
    <w:rsid w:val="00423C79"/>
    <w:rsid w:val="004307BE"/>
    <w:rsid w:val="00440A1C"/>
    <w:rsid w:val="00441AC2"/>
    <w:rsid w:val="0044249B"/>
    <w:rsid w:val="0045023C"/>
    <w:rsid w:val="00451A5B"/>
    <w:rsid w:val="00452BCD"/>
    <w:rsid w:val="00452CEA"/>
    <w:rsid w:val="00465239"/>
    <w:rsid w:val="00465B52"/>
    <w:rsid w:val="0046708E"/>
    <w:rsid w:val="00474463"/>
    <w:rsid w:val="00474B75"/>
    <w:rsid w:val="004763EB"/>
    <w:rsid w:val="00483F0B"/>
    <w:rsid w:val="00484957"/>
    <w:rsid w:val="00485395"/>
    <w:rsid w:val="00492858"/>
    <w:rsid w:val="0049331A"/>
    <w:rsid w:val="00496319"/>
    <w:rsid w:val="004B5465"/>
    <w:rsid w:val="004C2ACE"/>
    <w:rsid w:val="004D505E"/>
    <w:rsid w:val="004D72CA"/>
    <w:rsid w:val="004E2242"/>
    <w:rsid w:val="004E7286"/>
    <w:rsid w:val="004F0877"/>
    <w:rsid w:val="004F23E0"/>
    <w:rsid w:val="004F42FF"/>
    <w:rsid w:val="004F44C2"/>
    <w:rsid w:val="0050076F"/>
    <w:rsid w:val="00507E34"/>
    <w:rsid w:val="00516022"/>
    <w:rsid w:val="00521CEE"/>
    <w:rsid w:val="00530353"/>
    <w:rsid w:val="00532473"/>
    <w:rsid w:val="00533FB9"/>
    <w:rsid w:val="005429DC"/>
    <w:rsid w:val="00554E13"/>
    <w:rsid w:val="005558E0"/>
    <w:rsid w:val="005574D5"/>
    <w:rsid w:val="00573041"/>
    <w:rsid w:val="00575B80"/>
    <w:rsid w:val="005819CE"/>
    <w:rsid w:val="0058298D"/>
    <w:rsid w:val="00583CFF"/>
    <w:rsid w:val="00593C2B"/>
    <w:rsid w:val="00596166"/>
    <w:rsid w:val="005A6663"/>
    <w:rsid w:val="005C2E50"/>
    <w:rsid w:val="005C3FE0"/>
    <w:rsid w:val="005C740C"/>
    <w:rsid w:val="005D568C"/>
    <w:rsid w:val="005D625B"/>
    <w:rsid w:val="005E27A3"/>
    <w:rsid w:val="005E5D78"/>
    <w:rsid w:val="005F0CD5"/>
    <w:rsid w:val="005F1DBC"/>
    <w:rsid w:val="005F6D11"/>
    <w:rsid w:val="00600CF0"/>
    <w:rsid w:val="006022BA"/>
    <w:rsid w:val="006048F4"/>
    <w:rsid w:val="006058F9"/>
    <w:rsid w:val="0060660A"/>
    <w:rsid w:val="006069A5"/>
    <w:rsid w:val="00617A44"/>
    <w:rsid w:val="006202B6"/>
    <w:rsid w:val="00622291"/>
    <w:rsid w:val="00625CD0"/>
    <w:rsid w:val="00627432"/>
    <w:rsid w:val="00631090"/>
    <w:rsid w:val="006425CB"/>
    <w:rsid w:val="00644583"/>
    <w:rsid w:val="006448E4"/>
    <w:rsid w:val="0065066C"/>
    <w:rsid w:val="00653606"/>
    <w:rsid w:val="00661591"/>
    <w:rsid w:val="0066195F"/>
    <w:rsid w:val="0066632F"/>
    <w:rsid w:val="006703F6"/>
    <w:rsid w:val="00674A89"/>
    <w:rsid w:val="00681979"/>
    <w:rsid w:val="00685545"/>
    <w:rsid w:val="006864B3"/>
    <w:rsid w:val="006A10F8"/>
    <w:rsid w:val="006A2100"/>
    <w:rsid w:val="006A7295"/>
    <w:rsid w:val="006B0209"/>
    <w:rsid w:val="006B0BF3"/>
    <w:rsid w:val="006B1D6E"/>
    <w:rsid w:val="006B775E"/>
    <w:rsid w:val="006C2535"/>
    <w:rsid w:val="006C2CDF"/>
    <w:rsid w:val="006C441E"/>
    <w:rsid w:val="006C4B90"/>
    <w:rsid w:val="006C7AF0"/>
    <w:rsid w:val="006D1016"/>
    <w:rsid w:val="006D17F2"/>
    <w:rsid w:val="006E3546"/>
    <w:rsid w:val="006E3FA9"/>
    <w:rsid w:val="006E7D82"/>
    <w:rsid w:val="006F0F93"/>
    <w:rsid w:val="006F31F2"/>
    <w:rsid w:val="00712DE3"/>
    <w:rsid w:val="00714DC5"/>
    <w:rsid w:val="00715237"/>
    <w:rsid w:val="0072221D"/>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64BFD"/>
    <w:rsid w:val="0077006F"/>
    <w:rsid w:val="007709EF"/>
    <w:rsid w:val="00780C14"/>
    <w:rsid w:val="00783559"/>
    <w:rsid w:val="00784533"/>
    <w:rsid w:val="00787D2F"/>
    <w:rsid w:val="00797AA5"/>
    <w:rsid w:val="007A4105"/>
    <w:rsid w:val="007B0F39"/>
    <w:rsid w:val="007B4503"/>
    <w:rsid w:val="007B757A"/>
    <w:rsid w:val="007C2790"/>
    <w:rsid w:val="007C406E"/>
    <w:rsid w:val="007C5183"/>
    <w:rsid w:val="007D0A6B"/>
    <w:rsid w:val="007D21B7"/>
    <w:rsid w:val="007E2B20"/>
    <w:rsid w:val="007E6C74"/>
    <w:rsid w:val="007F2868"/>
    <w:rsid w:val="007F5331"/>
    <w:rsid w:val="00800A4B"/>
    <w:rsid w:val="00800CCA"/>
    <w:rsid w:val="00802763"/>
    <w:rsid w:val="00802A1B"/>
    <w:rsid w:val="00805306"/>
    <w:rsid w:val="00806120"/>
    <w:rsid w:val="00812028"/>
    <w:rsid w:val="00812454"/>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664C6"/>
    <w:rsid w:val="00872271"/>
    <w:rsid w:val="0087361C"/>
    <w:rsid w:val="00881F19"/>
    <w:rsid w:val="00882623"/>
    <w:rsid w:val="00890516"/>
    <w:rsid w:val="008A28F5"/>
    <w:rsid w:val="008B3929"/>
    <w:rsid w:val="008B4CB3"/>
    <w:rsid w:val="008B4DB3"/>
    <w:rsid w:val="008B7625"/>
    <w:rsid w:val="008B7B24"/>
    <w:rsid w:val="008C2FDF"/>
    <w:rsid w:val="008C356D"/>
    <w:rsid w:val="008D6C99"/>
    <w:rsid w:val="008E39D1"/>
    <w:rsid w:val="008E49AD"/>
    <w:rsid w:val="008F2731"/>
    <w:rsid w:val="008F3001"/>
    <w:rsid w:val="008F3246"/>
    <w:rsid w:val="008F3C1B"/>
    <w:rsid w:val="008F41D7"/>
    <w:rsid w:val="008F508C"/>
    <w:rsid w:val="0090271B"/>
    <w:rsid w:val="00905B34"/>
    <w:rsid w:val="009061F5"/>
    <w:rsid w:val="00910642"/>
    <w:rsid w:val="00910DDF"/>
    <w:rsid w:val="00914EBE"/>
    <w:rsid w:val="00921B39"/>
    <w:rsid w:val="00925121"/>
    <w:rsid w:val="009311C8"/>
    <w:rsid w:val="00933376"/>
    <w:rsid w:val="00933A2F"/>
    <w:rsid w:val="009342CC"/>
    <w:rsid w:val="00937326"/>
    <w:rsid w:val="00947312"/>
    <w:rsid w:val="009517CD"/>
    <w:rsid w:val="00970BB8"/>
    <w:rsid w:val="009718F9"/>
    <w:rsid w:val="00972FB9"/>
    <w:rsid w:val="00975112"/>
    <w:rsid w:val="009809C0"/>
    <w:rsid w:val="00981768"/>
    <w:rsid w:val="0098265E"/>
    <w:rsid w:val="009839D2"/>
    <w:rsid w:val="00983E8F"/>
    <w:rsid w:val="009908B9"/>
    <w:rsid w:val="00994FDA"/>
    <w:rsid w:val="009A2FD7"/>
    <w:rsid w:val="009A3B71"/>
    <w:rsid w:val="009A5673"/>
    <w:rsid w:val="009A61BC"/>
    <w:rsid w:val="009A70E3"/>
    <w:rsid w:val="009B0138"/>
    <w:rsid w:val="009B0FE9"/>
    <w:rsid w:val="009C3F20"/>
    <w:rsid w:val="009C7CA1"/>
    <w:rsid w:val="009D043D"/>
    <w:rsid w:val="009D5D50"/>
    <w:rsid w:val="009D6773"/>
    <w:rsid w:val="009F3259"/>
    <w:rsid w:val="009F7800"/>
    <w:rsid w:val="00A046EE"/>
    <w:rsid w:val="00A10062"/>
    <w:rsid w:val="00A128AD"/>
    <w:rsid w:val="00A1468E"/>
    <w:rsid w:val="00A165F6"/>
    <w:rsid w:val="00A21E76"/>
    <w:rsid w:val="00A23BC8"/>
    <w:rsid w:val="00A2457A"/>
    <w:rsid w:val="00A24F15"/>
    <w:rsid w:val="00A27CE4"/>
    <w:rsid w:val="00A30E68"/>
    <w:rsid w:val="00A31933"/>
    <w:rsid w:val="00A34AA0"/>
    <w:rsid w:val="00A34B31"/>
    <w:rsid w:val="00A36CF6"/>
    <w:rsid w:val="00A40523"/>
    <w:rsid w:val="00A41FE2"/>
    <w:rsid w:val="00A47948"/>
    <w:rsid w:val="00A50824"/>
    <w:rsid w:val="00A50EBF"/>
    <w:rsid w:val="00A52FC4"/>
    <w:rsid w:val="00A56946"/>
    <w:rsid w:val="00A63B8C"/>
    <w:rsid w:val="00A7056E"/>
    <w:rsid w:val="00A71479"/>
    <w:rsid w:val="00A77F6F"/>
    <w:rsid w:val="00A82D53"/>
    <w:rsid w:val="00A831FD"/>
    <w:rsid w:val="00A83526"/>
    <w:rsid w:val="00A9016E"/>
    <w:rsid w:val="00A91FA3"/>
    <w:rsid w:val="00AA0EC0"/>
    <w:rsid w:val="00AA40BC"/>
    <w:rsid w:val="00AA6082"/>
    <w:rsid w:val="00AA7180"/>
    <w:rsid w:val="00AA7FC9"/>
    <w:rsid w:val="00AB237D"/>
    <w:rsid w:val="00AB5933"/>
    <w:rsid w:val="00AC03BD"/>
    <w:rsid w:val="00AC5A1D"/>
    <w:rsid w:val="00AE013D"/>
    <w:rsid w:val="00AE11B7"/>
    <w:rsid w:val="00AE2171"/>
    <w:rsid w:val="00AF13DA"/>
    <w:rsid w:val="00AF52F6"/>
    <w:rsid w:val="00AF7237"/>
    <w:rsid w:val="00AF78B4"/>
    <w:rsid w:val="00B0043A"/>
    <w:rsid w:val="00B00D75"/>
    <w:rsid w:val="00B05E82"/>
    <w:rsid w:val="00B070CB"/>
    <w:rsid w:val="00B1021F"/>
    <w:rsid w:val="00B11519"/>
    <w:rsid w:val="00B259C8"/>
    <w:rsid w:val="00B26CCF"/>
    <w:rsid w:val="00B349FA"/>
    <w:rsid w:val="00B34C10"/>
    <w:rsid w:val="00B425F0"/>
    <w:rsid w:val="00B42DFA"/>
    <w:rsid w:val="00B44934"/>
    <w:rsid w:val="00B47ED6"/>
    <w:rsid w:val="00B531DD"/>
    <w:rsid w:val="00B55014"/>
    <w:rsid w:val="00B62232"/>
    <w:rsid w:val="00B71DC2"/>
    <w:rsid w:val="00B7385B"/>
    <w:rsid w:val="00B77BAD"/>
    <w:rsid w:val="00B93893"/>
    <w:rsid w:val="00B95BDB"/>
    <w:rsid w:val="00BB228F"/>
    <w:rsid w:val="00BC164E"/>
    <w:rsid w:val="00BC3B53"/>
    <w:rsid w:val="00BC3B96"/>
    <w:rsid w:val="00BC47A1"/>
    <w:rsid w:val="00BC4AE3"/>
    <w:rsid w:val="00BE3F88"/>
    <w:rsid w:val="00BE4756"/>
    <w:rsid w:val="00BE4D4F"/>
    <w:rsid w:val="00BE5ED9"/>
    <w:rsid w:val="00BE77D3"/>
    <w:rsid w:val="00BE7B41"/>
    <w:rsid w:val="00BF201D"/>
    <w:rsid w:val="00C01C37"/>
    <w:rsid w:val="00C1212C"/>
    <w:rsid w:val="00C1408A"/>
    <w:rsid w:val="00C206F1"/>
    <w:rsid w:val="00C216A2"/>
    <w:rsid w:val="00C217E1"/>
    <w:rsid w:val="00C22C87"/>
    <w:rsid w:val="00C40C60"/>
    <w:rsid w:val="00C41FB6"/>
    <w:rsid w:val="00C47047"/>
    <w:rsid w:val="00C5258E"/>
    <w:rsid w:val="00C54436"/>
    <w:rsid w:val="00C72038"/>
    <w:rsid w:val="00C97523"/>
    <w:rsid w:val="00C97C80"/>
    <w:rsid w:val="00CA47D3"/>
    <w:rsid w:val="00CA6A3F"/>
    <w:rsid w:val="00CA7C99"/>
    <w:rsid w:val="00CA7E12"/>
    <w:rsid w:val="00CB7ABA"/>
    <w:rsid w:val="00CB7EF7"/>
    <w:rsid w:val="00CC344B"/>
    <w:rsid w:val="00CD0069"/>
    <w:rsid w:val="00CD362D"/>
    <w:rsid w:val="00CE1C84"/>
    <w:rsid w:val="00CF053F"/>
    <w:rsid w:val="00CF53D4"/>
    <w:rsid w:val="00CF5EBD"/>
    <w:rsid w:val="00D0609E"/>
    <w:rsid w:val="00D078E1"/>
    <w:rsid w:val="00D100E9"/>
    <w:rsid w:val="00D1660B"/>
    <w:rsid w:val="00D21E4B"/>
    <w:rsid w:val="00D23522"/>
    <w:rsid w:val="00D239BE"/>
    <w:rsid w:val="00D264D6"/>
    <w:rsid w:val="00D27A8B"/>
    <w:rsid w:val="00D33BF0"/>
    <w:rsid w:val="00D516BE"/>
    <w:rsid w:val="00D5423B"/>
    <w:rsid w:val="00D54F4E"/>
    <w:rsid w:val="00D60BA4"/>
    <w:rsid w:val="00D62419"/>
    <w:rsid w:val="00D749D1"/>
    <w:rsid w:val="00D77870"/>
    <w:rsid w:val="00D80CCE"/>
    <w:rsid w:val="00D8503B"/>
    <w:rsid w:val="00D87D03"/>
    <w:rsid w:val="00D95C88"/>
    <w:rsid w:val="00D97B2E"/>
    <w:rsid w:val="00DB1021"/>
    <w:rsid w:val="00DB36FE"/>
    <w:rsid w:val="00DB38F9"/>
    <w:rsid w:val="00DB3B1B"/>
    <w:rsid w:val="00DB533A"/>
    <w:rsid w:val="00DD66F2"/>
    <w:rsid w:val="00DE0883"/>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64015"/>
    <w:rsid w:val="00E67F4B"/>
    <w:rsid w:val="00E77D24"/>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57CF8"/>
    <w:rsid w:val="00F61A72"/>
    <w:rsid w:val="00F62B67"/>
    <w:rsid w:val="00F66F13"/>
    <w:rsid w:val="00F671C3"/>
    <w:rsid w:val="00F674A1"/>
    <w:rsid w:val="00F74073"/>
    <w:rsid w:val="00F75603"/>
    <w:rsid w:val="00F81090"/>
    <w:rsid w:val="00F845B4"/>
    <w:rsid w:val="00F8713B"/>
    <w:rsid w:val="00F92548"/>
    <w:rsid w:val="00F93B9B"/>
    <w:rsid w:val="00F93F9E"/>
    <w:rsid w:val="00F96EDB"/>
    <w:rsid w:val="00F9751C"/>
    <w:rsid w:val="00FA2CD7"/>
    <w:rsid w:val="00FB06ED"/>
    <w:rsid w:val="00FB44E8"/>
    <w:rsid w:val="00FC3165"/>
    <w:rsid w:val="00FC36AB"/>
    <w:rsid w:val="00FC7F66"/>
    <w:rsid w:val="00FE1CB6"/>
    <w:rsid w:val="00FE486B"/>
    <w:rsid w:val="00FE4F08"/>
    <w:rsid w:val="00FF2ECD"/>
    <w:rsid w:val="00FF6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D54D262"/>
  <w15:docId w15:val="{33F4AFE3-360D-4AFE-9402-5787075AD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C22C87"/>
    <w:pPr>
      <w:spacing w:after="160" w:line="256" w:lineRule="auto"/>
      <w:ind w:left="720"/>
      <w:contextualSpacing/>
    </w:pPr>
    <w:rPr>
      <w:rFonts w:eastAsiaTheme="minorHAnsi" w:cstheme="minorBidi"/>
      <w:szCs w:val="22"/>
      <w:lang w:eastAsia="en-US"/>
    </w:rPr>
  </w:style>
  <w:style w:type="table" w:customStyle="1" w:styleId="Tabelraster1">
    <w:name w:val="Tabelraster1"/>
    <w:basedOn w:val="Standaardtabel"/>
    <w:next w:val="Tabelraster"/>
    <w:uiPriority w:val="39"/>
    <w:rsid w:val="009908B9"/>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semiHidden/>
    <w:unhideWhenUsed/>
    <w:rsid w:val="0072221D"/>
    <w:rPr>
      <w:sz w:val="16"/>
      <w:szCs w:val="16"/>
    </w:rPr>
  </w:style>
  <w:style w:type="paragraph" w:styleId="Tekstopmerking">
    <w:name w:val="annotation text"/>
    <w:basedOn w:val="Standaard"/>
    <w:link w:val="TekstopmerkingChar"/>
    <w:unhideWhenUsed/>
    <w:rsid w:val="0072221D"/>
    <w:pPr>
      <w:spacing w:line="240" w:lineRule="auto"/>
    </w:pPr>
    <w:rPr>
      <w:sz w:val="20"/>
      <w:szCs w:val="20"/>
    </w:rPr>
  </w:style>
  <w:style w:type="character" w:customStyle="1" w:styleId="TekstopmerkingChar">
    <w:name w:val="Tekst opmerking Char"/>
    <w:basedOn w:val="Standaardalinea-lettertype"/>
    <w:link w:val="Tekstopmerking"/>
    <w:rsid w:val="0072221D"/>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72221D"/>
    <w:rPr>
      <w:b/>
      <w:bCs/>
    </w:rPr>
  </w:style>
  <w:style w:type="character" w:customStyle="1" w:styleId="OnderwerpvanopmerkingChar">
    <w:name w:val="Onderwerp van opmerking Char"/>
    <w:basedOn w:val="TekstopmerkingChar"/>
    <w:link w:val="Onderwerpvanopmerking"/>
    <w:semiHidden/>
    <w:rsid w:val="0072221D"/>
    <w:rPr>
      <w:rFonts w:ascii="Verdana" w:hAnsi="Verdana"/>
      <w:b/>
      <w:bCs/>
      <w:lang w:val="nl-NL" w:eastAsia="nl-NL"/>
    </w:rPr>
  </w:style>
  <w:style w:type="paragraph" w:styleId="Revisie">
    <w:name w:val="Revision"/>
    <w:hidden/>
    <w:uiPriority w:val="99"/>
    <w:semiHidden/>
    <w:rsid w:val="000D1099"/>
    <w:rPr>
      <w:rFonts w:ascii="Verdana" w:hAnsi="Verdana"/>
      <w:sz w:val="1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295770">
      <w:bodyDiv w:val="1"/>
      <w:marLeft w:val="0"/>
      <w:marRight w:val="0"/>
      <w:marTop w:val="0"/>
      <w:marBottom w:val="0"/>
      <w:divBdr>
        <w:top w:val="none" w:sz="0" w:space="0" w:color="auto"/>
        <w:left w:val="none" w:sz="0" w:space="0" w:color="auto"/>
        <w:bottom w:val="none" w:sz="0" w:space="0" w:color="auto"/>
        <w:right w:val="none" w:sz="0" w:space="0" w:color="auto"/>
      </w:divBdr>
    </w:div>
    <w:div w:id="142083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13</Pages>
  <Words>2481</Words>
  <Characters>23857</Characters>
  <Application>Microsoft Office Word</Application>
  <DocSecurity>4</DocSecurity>
  <Lines>198</Lines>
  <Paragraphs>52</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2</cp:revision>
  <cp:lastPrinted>2022-10-21T12:37:00Z</cp:lastPrinted>
  <dcterms:created xsi:type="dcterms:W3CDTF">2024-12-04T08:43:00Z</dcterms:created>
  <dcterms:modified xsi:type="dcterms:W3CDTF">2024-12-04T08:43:00Z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2022-09-16T11:30:20Z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dfd1132a-f8e7-426f-a528-c84c25f2b7a2</vt:lpwstr>
  </property>
  <property fmtid="{D5CDD505-2E9C-101B-9397-08002B2CF9AE}" pid="8" name="MSIP_Label_4bde8109-f994-4a60-a1d3-5c95e2ff3620_ContentBits">
    <vt:lpwstr>0</vt:lpwstr>
  </property>
</Properties>
</file>